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A67E0C" w14:textId="563B8AEF" w:rsidR="001E5A4E" w:rsidRPr="00E55E82" w:rsidRDefault="00FC6BC6" w:rsidP="00FC6BC6">
      <w:pPr>
        <w:widowControl/>
        <w:suppressAutoHyphens w:val="0"/>
        <w:jc w:val="right"/>
        <w:rPr>
          <w:rFonts w:ascii="Arial" w:eastAsia="Calibri" w:hAnsi="Arial" w:cs="Arial"/>
          <w:b/>
          <w:bCs/>
          <w:kern w:val="0"/>
          <w:sz w:val="20"/>
          <w:szCs w:val="20"/>
        </w:rPr>
      </w:pPr>
      <w:r w:rsidRPr="00E55E82">
        <w:rPr>
          <w:rFonts w:ascii="Arial" w:eastAsia="Calibri" w:hAnsi="Arial" w:cs="Arial"/>
          <w:b/>
          <w:bCs/>
          <w:kern w:val="0"/>
          <w:sz w:val="20"/>
          <w:szCs w:val="20"/>
        </w:rPr>
        <w:t xml:space="preserve">Załącznik Nr </w:t>
      </w:r>
      <w:r w:rsidR="00F479F9" w:rsidRPr="00E55E82">
        <w:rPr>
          <w:rFonts w:ascii="Arial" w:eastAsia="Calibri" w:hAnsi="Arial" w:cs="Arial"/>
          <w:b/>
          <w:bCs/>
          <w:kern w:val="0"/>
          <w:sz w:val="20"/>
          <w:szCs w:val="20"/>
        </w:rPr>
        <w:t>8</w:t>
      </w:r>
    </w:p>
    <w:p w14:paraId="003E4A8F" w14:textId="0114FB80" w:rsidR="00FC6BC6" w:rsidRPr="00E55E82" w:rsidRDefault="00F479F9" w:rsidP="00FC6BC6">
      <w:pPr>
        <w:widowControl/>
        <w:suppressAutoHyphens w:val="0"/>
        <w:jc w:val="right"/>
        <w:rPr>
          <w:rFonts w:ascii="Arial" w:eastAsia="Calibri" w:hAnsi="Arial" w:cs="Arial"/>
          <w:b/>
          <w:bCs/>
          <w:kern w:val="0"/>
          <w:sz w:val="20"/>
          <w:szCs w:val="20"/>
        </w:rPr>
      </w:pPr>
      <w:r w:rsidRPr="004E613A">
        <w:rPr>
          <w:rFonts w:ascii="Arial" w:eastAsia="Calibri" w:hAnsi="Arial" w:cs="Arial"/>
          <w:b/>
          <w:bCs/>
          <w:kern w:val="0"/>
          <w:sz w:val="20"/>
          <w:szCs w:val="20"/>
        </w:rPr>
        <w:t>Rg.271</w:t>
      </w:r>
      <w:r w:rsidR="00067EC2">
        <w:rPr>
          <w:rFonts w:ascii="Arial" w:eastAsia="Calibri" w:hAnsi="Arial" w:cs="Arial"/>
          <w:b/>
          <w:bCs/>
          <w:kern w:val="0"/>
          <w:sz w:val="20"/>
          <w:szCs w:val="20"/>
        </w:rPr>
        <w:t>.22</w:t>
      </w:r>
      <w:bookmarkStart w:id="0" w:name="_GoBack"/>
      <w:bookmarkEnd w:id="0"/>
      <w:r w:rsidR="004E613A" w:rsidRPr="004E613A">
        <w:rPr>
          <w:rFonts w:ascii="Arial" w:eastAsia="Calibri" w:hAnsi="Arial" w:cs="Arial"/>
          <w:b/>
          <w:bCs/>
          <w:kern w:val="0"/>
          <w:sz w:val="20"/>
          <w:szCs w:val="20"/>
        </w:rPr>
        <w:t>.</w:t>
      </w:r>
      <w:r w:rsidR="001E5A4E" w:rsidRPr="004E613A">
        <w:rPr>
          <w:rFonts w:ascii="Arial" w:eastAsia="Calibri" w:hAnsi="Arial" w:cs="Arial"/>
          <w:b/>
          <w:bCs/>
          <w:kern w:val="0"/>
          <w:sz w:val="20"/>
          <w:szCs w:val="20"/>
        </w:rPr>
        <w:t>202</w:t>
      </w:r>
      <w:r w:rsidRPr="004E613A">
        <w:rPr>
          <w:rFonts w:ascii="Arial" w:eastAsia="Calibri" w:hAnsi="Arial" w:cs="Arial"/>
          <w:b/>
          <w:bCs/>
          <w:kern w:val="0"/>
          <w:sz w:val="20"/>
          <w:szCs w:val="20"/>
        </w:rPr>
        <w:t>5</w:t>
      </w:r>
      <w:r w:rsidR="00FC6BC6" w:rsidRPr="00E55E82">
        <w:rPr>
          <w:rFonts w:ascii="Arial" w:eastAsia="Calibri" w:hAnsi="Arial" w:cs="Arial"/>
          <w:b/>
          <w:bCs/>
          <w:kern w:val="0"/>
          <w:sz w:val="20"/>
          <w:szCs w:val="20"/>
        </w:rPr>
        <w:t xml:space="preserve"> </w:t>
      </w:r>
    </w:p>
    <w:p w14:paraId="70BF0C44" w14:textId="77777777" w:rsidR="00FC6BC6" w:rsidRPr="00E55E82" w:rsidRDefault="00FC6BC6" w:rsidP="00FC6BC6">
      <w:pPr>
        <w:widowControl/>
        <w:suppressAutoHyphens w:val="0"/>
        <w:jc w:val="right"/>
        <w:rPr>
          <w:rFonts w:ascii="Arial" w:eastAsia="Calibri" w:hAnsi="Arial" w:cs="Arial"/>
          <w:b/>
          <w:bCs/>
          <w:kern w:val="0"/>
          <w:sz w:val="22"/>
          <w:szCs w:val="22"/>
        </w:rPr>
      </w:pPr>
    </w:p>
    <w:p w14:paraId="6C466F02" w14:textId="77777777" w:rsidR="00FC6BC6" w:rsidRPr="00E55E82" w:rsidRDefault="00FC6BC6" w:rsidP="00FC6BC6">
      <w:pPr>
        <w:keepNext/>
        <w:keepLines/>
        <w:suppressAutoHyphens w:val="0"/>
        <w:spacing w:line="312" w:lineRule="exact"/>
        <w:jc w:val="center"/>
        <w:outlineLvl w:val="0"/>
        <w:rPr>
          <w:rFonts w:ascii="Arial" w:eastAsia="Arial" w:hAnsi="Arial" w:cs="Arial"/>
          <w:bCs/>
          <w:i/>
          <w:kern w:val="0"/>
          <w:sz w:val="22"/>
          <w:szCs w:val="22"/>
          <w:lang w:bidi="pl-PL"/>
        </w:rPr>
      </w:pPr>
      <w:r w:rsidRPr="00E55E82">
        <w:rPr>
          <w:rFonts w:ascii="Arial" w:eastAsia="Arial" w:hAnsi="Arial" w:cs="Arial"/>
          <w:bCs/>
          <w:i/>
          <w:kern w:val="0"/>
          <w:sz w:val="22"/>
          <w:szCs w:val="22"/>
          <w:lang w:bidi="pl-PL"/>
        </w:rPr>
        <w:t>- Projekt umowy –</w:t>
      </w:r>
    </w:p>
    <w:p w14:paraId="651D93F0" w14:textId="77777777" w:rsidR="00265CF0" w:rsidRPr="00E55E82" w:rsidRDefault="00AD44DF" w:rsidP="00CB195F">
      <w:pPr>
        <w:jc w:val="center"/>
        <w:rPr>
          <w:rFonts w:ascii="Arial" w:hAnsi="Arial" w:cs="Arial"/>
          <w:b/>
          <w:sz w:val="22"/>
          <w:szCs w:val="22"/>
        </w:rPr>
      </w:pPr>
      <w:r w:rsidRPr="00E55E82">
        <w:rPr>
          <w:rFonts w:ascii="Arial" w:hAnsi="Arial" w:cs="Arial"/>
          <w:b/>
          <w:sz w:val="22"/>
          <w:szCs w:val="22"/>
        </w:rPr>
        <w:t>UMOWA</w:t>
      </w:r>
      <w:r w:rsidR="00FC6BC6" w:rsidRPr="00E55E82">
        <w:rPr>
          <w:rFonts w:ascii="Arial" w:hAnsi="Arial" w:cs="Arial"/>
          <w:b/>
          <w:sz w:val="22"/>
          <w:szCs w:val="22"/>
        </w:rPr>
        <w:t xml:space="preserve"> N</w:t>
      </w:r>
      <w:r w:rsidR="00265CF0" w:rsidRPr="00E55E82">
        <w:rPr>
          <w:rFonts w:ascii="Arial" w:hAnsi="Arial" w:cs="Arial"/>
          <w:b/>
          <w:sz w:val="22"/>
          <w:szCs w:val="22"/>
        </w:rPr>
        <w:t xml:space="preserve">r </w:t>
      </w:r>
      <w:r w:rsidR="00FC6BC6" w:rsidRPr="00E55E82">
        <w:rPr>
          <w:rFonts w:ascii="Arial" w:hAnsi="Arial" w:cs="Arial"/>
          <w:b/>
          <w:sz w:val="22"/>
          <w:szCs w:val="22"/>
        </w:rPr>
        <w:t>……….</w:t>
      </w:r>
    </w:p>
    <w:p w14:paraId="3AC153E7" w14:textId="77777777" w:rsidR="00AD44DF" w:rsidRPr="00E55E82" w:rsidRDefault="00AD44DF" w:rsidP="00CB195F">
      <w:pPr>
        <w:jc w:val="center"/>
        <w:rPr>
          <w:rFonts w:ascii="Arial" w:hAnsi="Arial" w:cs="Arial"/>
          <w:b/>
          <w:sz w:val="22"/>
          <w:szCs w:val="22"/>
        </w:rPr>
      </w:pPr>
    </w:p>
    <w:p w14:paraId="25BC861C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 xml:space="preserve">zawarta w dniu </w:t>
      </w:r>
      <w:r w:rsidRPr="00E55E82">
        <w:rPr>
          <w:rFonts w:ascii="Arial" w:hAnsi="Arial" w:cs="Arial"/>
          <w:b/>
          <w:bCs/>
          <w:sz w:val="22"/>
          <w:szCs w:val="22"/>
        </w:rPr>
        <w:t>………………..r.</w:t>
      </w:r>
      <w:r w:rsidRPr="00E55E82">
        <w:rPr>
          <w:rFonts w:ascii="Arial" w:hAnsi="Arial" w:cs="Arial"/>
          <w:bCs/>
          <w:sz w:val="22"/>
          <w:szCs w:val="22"/>
        </w:rPr>
        <w:t xml:space="preserve"> w Starym Dzierzgoniu  pomiędzy: </w:t>
      </w:r>
    </w:p>
    <w:p w14:paraId="4C7194B2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/>
          <w:bCs/>
          <w:sz w:val="22"/>
          <w:szCs w:val="22"/>
        </w:rPr>
        <w:t>Gminą Stary Dzierzgoń</w:t>
      </w:r>
      <w:r w:rsidRPr="00E55E82">
        <w:rPr>
          <w:rFonts w:ascii="Arial" w:hAnsi="Arial" w:cs="Arial"/>
          <w:bCs/>
          <w:sz w:val="22"/>
          <w:szCs w:val="22"/>
        </w:rPr>
        <w:t>, Stary Dzierzgoń 71, 82-450 Stary Dzierzgoń, nr NIP 5792069730</w:t>
      </w:r>
      <w:r w:rsidR="00562318" w:rsidRPr="00E55E82">
        <w:rPr>
          <w:rFonts w:ascii="Arial" w:hAnsi="Arial" w:cs="Arial"/>
          <w:bCs/>
          <w:sz w:val="22"/>
          <w:szCs w:val="22"/>
        </w:rPr>
        <w:t>, REGON 170748100</w:t>
      </w:r>
      <w:r w:rsidRPr="00E55E82">
        <w:rPr>
          <w:rFonts w:ascii="Arial" w:hAnsi="Arial" w:cs="Arial"/>
          <w:bCs/>
          <w:sz w:val="22"/>
          <w:szCs w:val="22"/>
        </w:rPr>
        <w:t xml:space="preserve">  zwanym w dalszej części umowy </w:t>
      </w:r>
      <w:r w:rsidRPr="00E55E82">
        <w:rPr>
          <w:rFonts w:ascii="Arial" w:hAnsi="Arial" w:cs="Arial"/>
          <w:b/>
          <w:bCs/>
          <w:sz w:val="22"/>
          <w:szCs w:val="22"/>
        </w:rPr>
        <w:t>"Zamawiającym"</w:t>
      </w:r>
      <w:r w:rsidRPr="00E55E82">
        <w:rPr>
          <w:rFonts w:ascii="Arial" w:hAnsi="Arial" w:cs="Arial"/>
          <w:bCs/>
          <w:sz w:val="22"/>
          <w:szCs w:val="22"/>
        </w:rPr>
        <w:t xml:space="preserve"> , reprezentowaną przez:</w:t>
      </w:r>
    </w:p>
    <w:p w14:paraId="3C62572B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23B6D2AE" w14:textId="36732CFE" w:rsidR="00AD44DF" w:rsidRPr="00E55E82" w:rsidRDefault="00562318" w:rsidP="00AD44DF">
      <w:pPr>
        <w:pStyle w:val="Default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55E82">
        <w:rPr>
          <w:rFonts w:ascii="Arial" w:hAnsi="Arial" w:cs="Arial"/>
          <w:b/>
          <w:bCs/>
          <w:sz w:val="22"/>
          <w:szCs w:val="22"/>
        </w:rPr>
        <w:t>Wojciecha Puton</w:t>
      </w:r>
      <w:r w:rsidR="009964ED">
        <w:rPr>
          <w:rFonts w:ascii="Arial" w:hAnsi="Arial" w:cs="Arial"/>
          <w:b/>
          <w:bCs/>
          <w:sz w:val="22"/>
          <w:szCs w:val="22"/>
        </w:rPr>
        <w:t xml:space="preserve"> - </w:t>
      </w:r>
      <w:r w:rsidR="00AD44DF" w:rsidRPr="00E55E82">
        <w:rPr>
          <w:rFonts w:ascii="Arial" w:hAnsi="Arial" w:cs="Arial"/>
          <w:b/>
          <w:bCs/>
          <w:sz w:val="22"/>
          <w:szCs w:val="22"/>
        </w:rPr>
        <w:t>Wójta Gminy Stary Dzierzgoń</w:t>
      </w:r>
    </w:p>
    <w:p w14:paraId="37BD30AF" w14:textId="279A53AF" w:rsidR="00AD44DF" w:rsidRPr="00E55E82" w:rsidRDefault="009964ED" w:rsidP="00AD44DF">
      <w:pPr>
        <w:pStyle w:val="Defaul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</w:t>
      </w:r>
      <w:r w:rsidR="00AD44DF" w:rsidRPr="00E55E82">
        <w:rPr>
          <w:rFonts w:ascii="Arial" w:hAnsi="Arial" w:cs="Arial"/>
          <w:bCs/>
          <w:sz w:val="22"/>
          <w:szCs w:val="22"/>
        </w:rPr>
        <w:t xml:space="preserve"> kontrasygnacie:</w:t>
      </w:r>
    </w:p>
    <w:p w14:paraId="70016A62" w14:textId="4D47E1E5" w:rsidR="00AD44DF" w:rsidRPr="00E55E82" w:rsidRDefault="00F479F9" w:rsidP="00AD44DF">
      <w:pPr>
        <w:pStyle w:val="Default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55E82">
        <w:rPr>
          <w:rFonts w:ascii="Arial" w:hAnsi="Arial" w:cs="Arial"/>
          <w:b/>
          <w:bCs/>
          <w:sz w:val="22"/>
          <w:szCs w:val="22"/>
        </w:rPr>
        <w:t xml:space="preserve">Moniki </w:t>
      </w:r>
      <w:r w:rsidR="009964ED">
        <w:rPr>
          <w:rFonts w:ascii="Arial" w:hAnsi="Arial" w:cs="Arial"/>
          <w:b/>
          <w:bCs/>
          <w:sz w:val="22"/>
          <w:szCs w:val="22"/>
        </w:rPr>
        <w:t xml:space="preserve">Małgorzaty </w:t>
      </w:r>
      <w:r w:rsidRPr="00E55E82">
        <w:rPr>
          <w:rFonts w:ascii="Arial" w:hAnsi="Arial" w:cs="Arial"/>
          <w:b/>
          <w:bCs/>
          <w:sz w:val="22"/>
          <w:szCs w:val="22"/>
        </w:rPr>
        <w:t>Figur</w:t>
      </w:r>
      <w:r w:rsidR="00AD44DF" w:rsidRPr="00E55E82">
        <w:rPr>
          <w:rFonts w:ascii="Arial" w:hAnsi="Arial" w:cs="Arial"/>
          <w:b/>
          <w:bCs/>
          <w:sz w:val="22"/>
          <w:szCs w:val="22"/>
        </w:rPr>
        <w:t xml:space="preserve"> – Skarbnika Gminy Stary Dzierzgoń,</w:t>
      </w:r>
    </w:p>
    <w:p w14:paraId="015B3661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 xml:space="preserve">a </w:t>
      </w:r>
    </w:p>
    <w:p w14:paraId="2341D59F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2FACF8F3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…………………………………………………………………………………………………………………………………………….. </w:t>
      </w:r>
    </w:p>
    <w:p w14:paraId="19D74C7F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>NIP:   ………………………………….,  REGON:  …………………………………….</w:t>
      </w:r>
    </w:p>
    <w:p w14:paraId="739E6788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>reprezentowana przez: ……………………………………………….</w:t>
      </w:r>
    </w:p>
    <w:p w14:paraId="1EF6C83A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7C6C25DE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 xml:space="preserve">zwanym w dalszej części umowy  </w:t>
      </w:r>
      <w:r w:rsidRPr="00E55E82">
        <w:rPr>
          <w:rFonts w:ascii="Arial" w:hAnsi="Arial" w:cs="Arial"/>
          <w:b/>
          <w:bCs/>
          <w:sz w:val="22"/>
          <w:szCs w:val="22"/>
        </w:rPr>
        <w:t xml:space="preserve">„Wykonawcą" </w:t>
      </w:r>
    </w:p>
    <w:p w14:paraId="5BF5BCD1" w14:textId="77777777" w:rsidR="00AD44DF" w:rsidRPr="00E55E82" w:rsidRDefault="00AD44DF" w:rsidP="00AD44D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7D5991D6" w14:textId="521DA66A" w:rsidR="00AD44DF" w:rsidRPr="00E55E82" w:rsidRDefault="00AD44DF" w:rsidP="00C50C3C">
      <w:pPr>
        <w:pStyle w:val="Default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>W wyniku wyboru najkorzystniejszej oferty w przetargu prowadzonym w trybie podstawowym</w:t>
      </w:r>
      <w:r w:rsidR="00C50C3C" w:rsidRPr="00E55E82">
        <w:rPr>
          <w:rFonts w:ascii="Arial" w:hAnsi="Arial" w:cs="Arial"/>
          <w:bCs/>
          <w:sz w:val="22"/>
          <w:szCs w:val="22"/>
        </w:rPr>
        <w:t xml:space="preserve"> z fakultatywnymi negocjacjami,</w:t>
      </w:r>
      <w:r w:rsidRPr="00E55E82">
        <w:rPr>
          <w:rFonts w:ascii="Arial" w:hAnsi="Arial" w:cs="Arial"/>
          <w:bCs/>
          <w:sz w:val="22"/>
          <w:szCs w:val="22"/>
        </w:rPr>
        <w:t xml:space="preserve"> zgodnie </w:t>
      </w:r>
      <w:r w:rsidR="00C50C3C" w:rsidRPr="00E55E82">
        <w:rPr>
          <w:rFonts w:ascii="Arial" w:hAnsi="Arial" w:cs="Arial"/>
          <w:bCs/>
          <w:sz w:val="22"/>
          <w:szCs w:val="22"/>
        </w:rPr>
        <w:t>z art. 275 pkt 2 ustawy z dnia 11</w:t>
      </w:r>
      <w:r w:rsidRPr="00E55E82">
        <w:rPr>
          <w:rFonts w:ascii="Arial" w:hAnsi="Arial" w:cs="Arial"/>
          <w:bCs/>
          <w:sz w:val="22"/>
          <w:szCs w:val="22"/>
        </w:rPr>
        <w:t xml:space="preserve"> września 2019 r. Prawo zamówień </w:t>
      </w:r>
      <w:r w:rsidR="00562318" w:rsidRPr="00E55E82">
        <w:rPr>
          <w:rFonts w:ascii="Arial" w:hAnsi="Arial" w:cs="Arial"/>
          <w:bCs/>
          <w:sz w:val="22"/>
          <w:szCs w:val="22"/>
        </w:rPr>
        <w:t>publicznych (</w:t>
      </w:r>
      <w:r w:rsidR="00E55E82" w:rsidRPr="00E55E82">
        <w:rPr>
          <w:rFonts w:ascii="Arial" w:hAnsi="Arial" w:cs="Arial"/>
          <w:bCs/>
          <w:sz w:val="22"/>
          <w:szCs w:val="22"/>
        </w:rPr>
        <w:t xml:space="preserve">t.j. </w:t>
      </w:r>
      <w:r w:rsidR="00EF7A12" w:rsidRPr="00E55E82">
        <w:rPr>
          <w:rFonts w:ascii="Arial" w:hAnsi="Arial" w:cs="Arial"/>
          <w:bCs/>
          <w:sz w:val="22"/>
          <w:szCs w:val="22"/>
        </w:rPr>
        <w:t>Dz.</w:t>
      </w:r>
      <w:r w:rsidR="00E55E82" w:rsidRPr="00E55E82">
        <w:rPr>
          <w:rFonts w:ascii="Arial" w:hAnsi="Arial" w:cs="Arial"/>
          <w:bCs/>
          <w:sz w:val="22"/>
          <w:szCs w:val="22"/>
        </w:rPr>
        <w:t xml:space="preserve"> </w:t>
      </w:r>
      <w:r w:rsidR="00EF7A12" w:rsidRPr="00E55E82">
        <w:rPr>
          <w:rFonts w:ascii="Arial" w:hAnsi="Arial" w:cs="Arial"/>
          <w:bCs/>
          <w:sz w:val="22"/>
          <w:szCs w:val="22"/>
        </w:rPr>
        <w:t>U.</w:t>
      </w:r>
      <w:r w:rsidR="00E55E82" w:rsidRPr="00E55E82">
        <w:rPr>
          <w:rFonts w:ascii="Arial" w:hAnsi="Arial" w:cs="Arial"/>
          <w:bCs/>
          <w:sz w:val="22"/>
          <w:szCs w:val="22"/>
        </w:rPr>
        <w:t xml:space="preserve"> z 2024 r., poz. 1320</w:t>
      </w:r>
      <w:r w:rsidR="009964ED">
        <w:rPr>
          <w:rFonts w:ascii="Arial" w:hAnsi="Arial" w:cs="Arial"/>
          <w:bCs/>
          <w:sz w:val="22"/>
          <w:szCs w:val="22"/>
        </w:rPr>
        <w:t xml:space="preserve"> ze zm.</w:t>
      </w:r>
      <w:r w:rsidRPr="00E55E82">
        <w:rPr>
          <w:rFonts w:ascii="Arial" w:hAnsi="Arial" w:cs="Arial"/>
          <w:bCs/>
          <w:sz w:val="22"/>
          <w:szCs w:val="22"/>
        </w:rPr>
        <w:t>) zwaną dalej „ustawą"</w:t>
      </w:r>
      <w:r w:rsidR="00FC6BC6" w:rsidRPr="00E55E82">
        <w:rPr>
          <w:rFonts w:ascii="Arial" w:hAnsi="Arial" w:cs="Arial"/>
          <w:bCs/>
          <w:sz w:val="22"/>
          <w:szCs w:val="22"/>
        </w:rPr>
        <w:t>,</w:t>
      </w:r>
      <w:r w:rsidRPr="00E55E82">
        <w:rPr>
          <w:rFonts w:ascii="Arial" w:hAnsi="Arial" w:cs="Arial"/>
          <w:bCs/>
          <w:sz w:val="22"/>
          <w:szCs w:val="22"/>
        </w:rPr>
        <w:t xml:space="preserve"> </w:t>
      </w:r>
      <w:r w:rsidR="00E55E82" w:rsidRPr="00E55E82">
        <w:rPr>
          <w:rFonts w:ascii="Arial" w:hAnsi="Arial" w:cs="Arial"/>
          <w:bCs/>
          <w:color w:val="auto"/>
          <w:sz w:val="22"/>
          <w:szCs w:val="22"/>
        </w:rPr>
        <w:t>Rg.271.</w:t>
      </w:r>
      <w:r w:rsidR="009964ED">
        <w:rPr>
          <w:rFonts w:ascii="Arial" w:hAnsi="Arial" w:cs="Arial"/>
          <w:bCs/>
          <w:color w:val="auto"/>
          <w:sz w:val="22"/>
          <w:szCs w:val="22"/>
        </w:rPr>
        <w:t>2</w:t>
      </w:r>
      <w:r w:rsidR="00C43E6F" w:rsidRPr="00E55E82">
        <w:rPr>
          <w:rFonts w:ascii="Arial" w:hAnsi="Arial" w:cs="Arial"/>
          <w:bCs/>
          <w:color w:val="auto"/>
          <w:sz w:val="22"/>
          <w:szCs w:val="22"/>
        </w:rPr>
        <w:t>1</w:t>
      </w:r>
      <w:r w:rsidR="00E55E82" w:rsidRPr="00E55E82">
        <w:rPr>
          <w:rFonts w:ascii="Arial" w:hAnsi="Arial" w:cs="Arial"/>
          <w:bCs/>
          <w:color w:val="auto"/>
          <w:sz w:val="22"/>
          <w:szCs w:val="22"/>
        </w:rPr>
        <w:t>.2025</w:t>
      </w:r>
      <w:r w:rsidRPr="00E55E82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E55E82">
        <w:rPr>
          <w:rFonts w:ascii="Arial" w:hAnsi="Arial" w:cs="Arial"/>
          <w:bCs/>
          <w:sz w:val="22"/>
          <w:szCs w:val="22"/>
        </w:rPr>
        <w:t>pn.</w:t>
      </w:r>
      <w:r w:rsidR="00562318" w:rsidRPr="00E55E82">
        <w:rPr>
          <w:rFonts w:ascii="Arial" w:hAnsi="Arial" w:cs="Arial"/>
          <w:bCs/>
          <w:sz w:val="22"/>
          <w:szCs w:val="22"/>
        </w:rPr>
        <w:t>:</w:t>
      </w:r>
      <w:r w:rsidR="00014069" w:rsidRPr="00E55E82">
        <w:rPr>
          <w:rFonts w:ascii="Arial" w:hAnsi="Arial" w:cs="Arial"/>
        </w:rPr>
        <w:t xml:space="preserve"> </w:t>
      </w:r>
      <w:r w:rsidR="00E55E82" w:rsidRPr="00E55E82">
        <w:rPr>
          <w:rFonts w:ascii="Arial" w:hAnsi="Arial" w:cs="Arial"/>
          <w:b/>
          <w:bCs/>
          <w:sz w:val="22"/>
          <w:szCs w:val="22"/>
        </w:rPr>
        <w:t xml:space="preserve">„Dostawa pomocy dydaktycznych </w:t>
      </w:r>
      <w:r w:rsidR="00406E5A">
        <w:rPr>
          <w:rFonts w:ascii="Arial" w:hAnsi="Arial" w:cs="Arial"/>
          <w:b/>
          <w:bCs/>
          <w:sz w:val="22"/>
          <w:szCs w:val="22"/>
        </w:rPr>
        <w:t xml:space="preserve">do </w:t>
      </w:r>
      <w:r w:rsidR="000535DE">
        <w:rPr>
          <w:rFonts w:ascii="Arial" w:hAnsi="Arial" w:cs="Arial"/>
          <w:b/>
          <w:bCs/>
          <w:sz w:val="22"/>
          <w:szCs w:val="22"/>
        </w:rPr>
        <w:t>placówek edukacyjnych</w:t>
      </w:r>
      <w:r w:rsidR="00E55E82" w:rsidRPr="00E55E82">
        <w:rPr>
          <w:rFonts w:ascii="Arial" w:hAnsi="Arial" w:cs="Arial"/>
          <w:b/>
          <w:bCs/>
          <w:sz w:val="22"/>
          <w:szCs w:val="22"/>
        </w:rPr>
        <w:t xml:space="preserve"> na terenie Gminy Stary Dzierzgoń”</w:t>
      </w:r>
      <w:r w:rsidR="00FC6BC6" w:rsidRPr="00E55E82">
        <w:rPr>
          <w:rFonts w:ascii="Arial" w:hAnsi="Arial" w:cs="Arial"/>
          <w:b/>
          <w:bCs/>
          <w:i/>
          <w:sz w:val="22"/>
          <w:szCs w:val="22"/>
        </w:rPr>
        <w:t>,</w:t>
      </w:r>
      <w:r w:rsidRPr="00E55E82">
        <w:rPr>
          <w:rFonts w:ascii="Arial" w:hAnsi="Arial" w:cs="Arial"/>
          <w:bCs/>
          <w:sz w:val="22"/>
          <w:szCs w:val="22"/>
        </w:rPr>
        <w:t xml:space="preserve"> została zawarta umowa następującej treści:</w:t>
      </w:r>
    </w:p>
    <w:p w14:paraId="703CBEDE" w14:textId="77777777" w:rsidR="00175732" w:rsidRPr="00E55E82" w:rsidRDefault="00175732" w:rsidP="001E5A4E">
      <w:pPr>
        <w:rPr>
          <w:rFonts w:ascii="Arial" w:hAnsi="Arial" w:cs="Arial"/>
          <w:b/>
          <w:sz w:val="22"/>
          <w:szCs w:val="22"/>
        </w:rPr>
      </w:pPr>
    </w:p>
    <w:p w14:paraId="65733BB7" w14:textId="77777777" w:rsidR="00995370" w:rsidRPr="00E55E82" w:rsidRDefault="008301F4" w:rsidP="00CB195F">
      <w:pPr>
        <w:jc w:val="center"/>
        <w:rPr>
          <w:rFonts w:ascii="Arial" w:hAnsi="Arial" w:cs="Arial"/>
          <w:b/>
          <w:sz w:val="22"/>
          <w:szCs w:val="22"/>
        </w:rPr>
      </w:pPr>
      <w:r w:rsidRPr="00E55E82">
        <w:rPr>
          <w:rFonts w:ascii="Arial" w:hAnsi="Arial" w:cs="Arial"/>
          <w:b/>
          <w:sz w:val="22"/>
          <w:szCs w:val="22"/>
        </w:rPr>
        <w:t>§ 1</w:t>
      </w:r>
    </w:p>
    <w:p w14:paraId="10C6B912" w14:textId="77777777" w:rsidR="00A0411B" w:rsidRPr="00E55E82" w:rsidRDefault="00595C7D" w:rsidP="00CB195F">
      <w:pPr>
        <w:jc w:val="center"/>
        <w:rPr>
          <w:rFonts w:ascii="Arial" w:hAnsi="Arial" w:cs="Arial"/>
          <w:b/>
          <w:sz w:val="22"/>
          <w:szCs w:val="22"/>
        </w:rPr>
      </w:pPr>
      <w:r w:rsidRPr="00E55E82">
        <w:rPr>
          <w:rFonts w:ascii="Arial" w:hAnsi="Arial" w:cs="Arial"/>
          <w:b/>
          <w:sz w:val="22"/>
          <w:szCs w:val="22"/>
        </w:rPr>
        <w:t>Przedmiot umowy</w:t>
      </w:r>
    </w:p>
    <w:p w14:paraId="0B7CBA79" w14:textId="1CDC1F21" w:rsidR="00E55E82" w:rsidRPr="000535DE" w:rsidRDefault="00C53B8D" w:rsidP="00606908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i/>
          <w:sz w:val="22"/>
          <w:szCs w:val="22"/>
        </w:rPr>
      </w:pPr>
      <w:r w:rsidRPr="000535DE">
        <w:rPr>
          <w:rFonts w:ascii="Arial" w:hAnsi="Arial" w:cs="Arial"/>
          <w:sz w:val="22"/>
          <w:szCs w:val="22"/>
        </w:rPr>
        <w:t>Przedmiotem umowy jest dostawa</w:t>
      </w:r>
      <w:r w:rsidR="00E55E82" w:rsidRPr="00E55E82">
        <w:t xml:space="preserve"> </w:t>
      </w:r>
      <w:r w:rsidR="00406E5A" w:rsidRPr="000535DE">
        <w:rPr>
          <w:rFonts w:ascii="Arial" w:hAnsi="Arial" w:cs="Arial"/>
          <w:sz w:val="22"/>
          <w:szCs w:val="22"/>
        </w:rPr>
        <w:t xml:space="preserve">pomocy dydaktycznych do </w:t>
      </w:r>
      <w:r w:rsidR="000535DE">
        <w:rPr>
          <w:rFonts w:ascii="Arial" w:hAnsi="Arial" w:cs="Arial"/>
          <w:sz w:val="22"/>
          <w:szCs w:val="22"/>
        </w:rPr>
        <w:t>placówek edukacyjnych</w:t>
      </w:r>
      <w:r w:rsidR="00E55E82" w:rsidRPr="000535DE">
        <w:rPr>
          <w:rFonts w:ascii="Arial" w:hAnsi="Arial" w:cs="Arial"/>
          <w:sz w:val="22"/>
          <w:szCs w:val="22"/>
        </w:rPr>
        <w:t xml:space="preserve"> na terenie Gminy Stary Dzierzgoń</w:t>
      </w:r>
      <w:r w:rsidR="00562318" w:rsidRPr="000535DE">
        <w:rPr>
          <w:rFonts w:ascii="Arial" w:hAnsi="Arial" w:cs="Arial"/>
          <w:sz w:val="22"/>
          <w:szCs w:val="22"/>
        </w:rPr>
        <w:t xml:space="preserve"> </w:t>
      </w:r>
      <w:r w:rsidR="000F5520" w:rsidRPr="000535DE">
        <w:rPr>
          <w:rFonts w:ascii="Arial" w:hAnsi="Arial" w:cs="Arial"/>
          <w:sz w:val="22"/>
          <w:szCs w:val="22"/>
        </w:rPr>
        <w:t xml:space="preserve"> </w:t>
      </w:r>
      <w:r w:rsidR="003E3C05" w:rsidRPr="000535DE">
        <w:rPr>
          <w:rFonts w:ascii="Arial" w:hAnsi="Arial" w:cs="Arial"/>
          <w:sz w:val="22"/>
          <w:szCs w:val="22"/>
        </w:rPr>
        <w:t>w ramach P</w:t>
      </w:r>
      <w:r w:rsidR="00E55E82" w:rsidRPr="000535DE">
        <w:rPr>
          <w:rFonts w:ascii="Arial" w:hAnsi="Arial" w:cs="Arial"/>
          <w:sz w:val="22"/>
          <w:szCs w:val="22"/>
        </w:rPr>
        <w:t xml:space="preserve">rojektu pn.: </w:t>
      </w:r>
      <w:r w:rsidR="000535DE" w:rsidRPr="000535DE">
        <w:rPr>
          <w:rFonts w:ascii="Arial" w:hAnsi="Arial" w:cs="Arial"/>
          <w:sz w:val="22"/>
          <w:szCs w:val="22"/>
        </w:rPr>
        <w:t>Edukacja włąc</w:t>
      </w:r>
      <w:r w:rsidR="009964ED">
        <w:rPr>
          <w:rFonts w:ascii="Arial" w:hAnsi="Arial" w:cs="Arial"/>
          <w:sz w:val="22"/>
          <w:szCs w:val="22"/>
        </w:rPr>
        <w:t>zająca w Gminie Stary Dzierzgoń”</w:t>
      </w:r>
    </w:p>
    <w:p w14:paraId="21A522CB" w14:textId="77777777" w:rsidR="006602DA" w:rsidRPr="00E55E82" w:rsidRDefault="00664C44" w:rsidP="006602DA">
      <w:pPr>
        <w:pStyle w:val="Akapitzlist"/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E55E82">
        <w:rPr>
          <w:rFonts w:ascii="Arial" w:hAnsi="Arial" w:cs="Arial"/>
          <w:i/>
          <w:sz w:val="22"/>
          <w:szCs w:val="22"/>
        </w:rPr>
        <w:t>1)</w:t>
      </w:r>
      <w:r w:rsidRPr="00E55E82">
        <w:rPr>
          <w:rFonts w:ascii="Arial" w:hAnsi="Arial" w:cs="Arial"/>
          <w:i/>
          <w:sz w:val="22"/>
          <w:szCs w:val="22"/>
        </w:rPr>
        <w:tab/>
      </w:r>
      <w:r w:rsidRPr="00E55E82">
        <w:rPr>
          <w:rFonts w:ascii="Arial" w:hAnsi="Arial" w:cs="Arial"/>
          <w:b/>
          <w:i/>
          <w:sz w:val="22"/>
          <w:szCs w:val="22"/>
        </w:rPr>
        <w:t xml:space="preserve">Część </w:t>
      </w:r>
      <w:r w:rsidR="006602DA" w:rsidRPr="00E55E82">
        <w:rPr>
          <w:rFonts w:ascii="Arial" w:hAnsi="Arial" w:cs="Arial"/>
          <w:b/>
          <w:i/>
          <w:sz w:val="22"/>
          <w:szCs w:val="22"/>
        </w:rPr>
        <w:t xml:space="preserve"> …….. - ………………………………………………………………………………</w:t>
      </w:r>
    </w:p>
    <w:p w14:paraId="57348057" w14:textId="77777777" w:rsidR="00BE0D87" w:rsidRPr="00E55E82" w:rsidRDefault="006602DA" w:rsidP="006602DA">
      <w:pPr>
        <w:pStyle w:val="Akapitzlist"/>
        <w:ind w:left="360"/>
        <w:jc w:val="both"/>
        <w:rPr>
          <w:rFonts w:ascii="Arial" w:hAnsi="Arial" w:cs="Arial"/>
          <w:i/>
          <w:sz w:val="22"/>
          <w:szCs w:val="22"/>
        </w:rPr>
      </w:pPr>
      <w:r w:rsidRPr="00E55E82">
        <w:rPr>
          <w:rFonts w:ascii="Arial" w:hAnsi="Arial" w:cs="Arial"/>
          <w:i/>
          <w:sz w:val="22"/>
          <w:szCs w:val="22"/>
        </w:rPr>
        <w:t>(uzupełnić stosownie do złożonej ofert/y).</w:t>
      </w:r>
    </w:p>
    <w:p w14:paraId="142C6519" w14:textId="77777777" w:rsidR="006602DA" w:rsidRPr="00E55E82" w:rsidRDefault="006602DA" w:rsidP="006602DA">
      <w:pPr>
        <w:pStyle w:val="Akapitzlist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062F1B3F" w14:textId="502C9EC6" w:rsidR="00595C7D" w:rsidRPr="00E55E82" w:rsidRDefault="00562318" w:rsidP="00047FE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i/>
          <w:sz w:val="22"/>
          <w:szCs w:val="22"/>
        </w:rPr>
      </w:pPr>
      <w:r w:rsidRPr="00E55E82">
        <w:rPr>
          <w:rFonts w:ascii="Arial" w:hAnsi="Arial" w:cs="Arial"/>
          <w:sz w:val="22"/>
        </w:rPr>
        <w:t>Zakres Pr</w:t>
      </w:r>
      <w:r w:rsidR="00200135" w:rsidRPr="00E55E82">
        <w:rPr>
          <w:rFonts w:ascii="Arial" w:hAnsi="Arial" w:cs="Arial"/>
          <w:sz w:val="22"/>
        </w:rPr>
        <w:t>zedmiotu Umowy został</w:t>
      </w:r>
      <w:r w:rsidR="00E55E82">
        <w:rPr>
          <w:rFonts w:ascii="Arial" w:hAnsi="Arial" w:cs="Arial"/>
          <w:sz w:val="22"/>
        </w:rPr>
        <w:t xml:space="preserve"> określony w załączniku nr 3</w:t>
      </w:r>
      <w:r w:rsidR="00200135" w:rsidRPr="00E55E82">
        <w:rPr>
          <w:rFonts w:ascii="Arial" w:hAnsi="Arial" w:cs="Arial"/>
          <w:sz w:val="22"/>
        </w:rPr>
        <w:t xml:space="preserve"> do SWZ – Opis przedmiotu zamówienia, ofercie Wykonawcy oraz SWZ.</w:t>
      </w:r>
    </w:p>
    <w:p w14:paraId="5834E4FA" w14:textId="43A2F1C1" w:rsidR="00A0411B" w:rsidRPr="00E55E82" w:rsidRDefault="000118A6" w:rsidP="00047FE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/>
          <w:i/>
          <w:sz w:val="22"/>
          <w:szCs w:val="22"/>
        </w:rPr>
      </w:pPr>
      <w:r w:rsidRPr="00E55E82">
        <w:rPr>
          <w:rFonts w:ascii="Arial" w:hAnsi="Arial" w:cs="Arial"/>
          <w:b/>
          <w:i/>
          <w:sz w:val="22"/>
          <w:szCs w:val="22"/>
        </w:rPr>
        <w:t xml:space="preserve">Przedmiot umowy </w:t>
      </w:r>
      <w:r w:rsidR="007E17DF" w:rsidRPr="00E55E82">
        <w:rPr>
          <w:rFonts w:ascii="Arial" w:hAnsi="Arial" w:cs="Arial"/>
          <w:b/>
          <w:i/>
          <w:sz w:val="22"/>
          <w:szCs w:val="22"/>
        </w:rPr>
        <w:t>realizowany jest w ramach projektu</w:t>
      </w:r>
      <w:r w:rsidR="003E3C05" w:rsidRPr="00E55E82">
        <w:rPr>
          <w:rFonts w:ascii="Arial" w:hAnsi="Arial" w:cs="Arial"/>
          <w:b/>
          <w:i/>
          <w:sz w:val="22"/>
          <w:szCs w:val="22"/>
        </w:rPr>
        <w:t xml:space="preserve"> </w:t>
      </w:r>
      <w:r w:rsidR="00E55E82" w:rsidRPr="00E55E82">
        <w:rPr>
          <w:rFonts w:ascii="Arial" w:hAnsi="Arial" w:cs="Arial"/>
          <w:b/>
          <w:i/>
          <w:sz w:val="22"/>
          <w:szCs w:val="22"/>
        </w:rPr>
        <w:t>pn.:</w:t>
      </w:r>
      <w:r w:rsidR="000535DE" w:rsidRPr="000535DE">
        <w:t xml:space="preserve"> </w:t>
      </w:r>
      <w:r w:rsidR="000535DE">
        <w:t>„</w:t>
      </w:r>
      <w:r w:rsidR="000535DE" w:rsidRPr="000535DE">
        <w:rPr>
          <w:rFonts w:ascii="Arial" w:hAnsi="Arial" w:cs="Arial"/>
          <w:b/>
          <w:i/>
          <w:sz w:val="22"/>
          <w:szCs w:val="22"/>
        </w:rPr>
        <w:t xml:space="preserve">Edukacja włączająca </w:t>
      </w:r>
      <w:r w:rsidR="009964ED">
        <w:rPr>
          <w:rFonts w:ascii="Arial" w:hAnsi="Arial" w:cs="Arial"/>
          <w:b/>
          <w:i/>
          <w:sz w:val="22"/>
          <w:szCs w:val="22"/>
        </w:rPr>
        <w:br/>
      </w:r>
      <w:r w:rsidR="000535DE" w:rsidRPr="000535DE">
        <w:rPr>
          <w:rFonts w:ascii="Arial" w:hAnsi="Arial" w:cs="Arial"/>
          <w:b/>
          <w:i/>
          <w:sz w:val="22"/>
          <w:szCs w:val="22"/>
        </w:rPr>
        <w:t>w Gminie Stary Dzierzgoń</w:t>
      </w:r>
      <w:r w:rsidR="000535DE">
        <w:rPr>
          <w:rFonts w:ascii="Arial" w:hAnsi="Arial" w:cs="Arial"/>
          <w:b/>
          <w:i/>
          <w:sz w:val="22"/>
          <w:szCs w:val="22"/>
        </w:rPr>
        <w:t>”</w:t>
      </w:r>
      <w:r w:rsidR="00E55E82" w:rsidRPr="00E55E82">
        <w:rPr>
          <w:rFonts w:ascii="Arial" w:hAnsi="Arial" w:cs="Arial"/>
          <w:b/>
          <w:i/>
          <w:sz w:val="22"/>
          <w:szCs w:val="22"/>
        </w:rPr>
        <w:t xml:space="preserve"> realizowanego ze środków Europejskiego Funduszu Społecznego PLUS w ramach Fundusze Europejskie dla Pomorza na lata 2021-2027 (FEP 2021-2027).</w:t>
      </w:r>
    </w:p>
    <w:p w14:paraId="0041214B" w14:textId="65BF1665" w:rsidR="00B85DA1" w:rsidRPr="00E55E82" w:rsidRDefault="00B85DA1" w:rsidP="00047FE2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Na podstawie niniejszej umowy Wykonawca zobowiązuje się dostarczyć Zamawiającemu i przenieść na Zamawiającego własność dostarczo</w:t>
      </w:r>
      <w:r w:rsidR="00595C7D" w:rsidRPr="00E55E82">
        <w:rPr>
          <w:rFonts w:ascii="Arial" w:hAnsi="Arial" w:cs="Arial"/>
          <w:sz w:val="22"/>
          <w:szCs w:val="22"/>
        </w:rPr>
        <w:t>nego przedmiotu umowy</w:t>
      </w:r>
      <w:r w:rsidRPr="00E55E82">
        <w:rPr>
          <w:rFonts w:ascii="Arial" w:hAnsi="Arial" w:cs="Arial"/>
          <w:sz w:val="22"/>
          <w:szCs w:val="22"/>
        </w:rPr>
        <w:t>, a Zamawiający zobowiązuje się odebrać i zapłacić Wykonawcy za dostawę umówioną cenę.</w:t>
      </w:r>
    </w:p>
    <w:p w14:paraId="7B10A153" w14:textId="644137BF" w:rsidR="009311BC" w:rsidRPr="00917AF4" w:rsidRDefault="00B85DA1" w:rsidP="00047FE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b/>
          <w:i/>
          <w:sz w:val="22"/>
          <w:szCs w:val="22"/>
        </w:rPr>
      </w:pPr>
      <w:r w:rsidRPr="00917AF4">
        <w:rPr>
          <w:rFonts w:ascii="Arial" w:hAnsi="Arial" w:cs="Arial"/>
          <w:b/>
          <w:i/>
          <w:sz w:val="22"/>
          <w:szCs w:val="22"/>
        </w:rPr>
        <w:t xml:space="preserve">Wykonawca jest zobowiązany do dostarczenia </w:t>
      </w:r>
      <w:r w:rsidR="00C842A3" w:rsidRPr="00917AF4">
        <w:rPr>
          <w:rFonts w:ascii="Arial" w:hAnsi="Arial" w:cs="Arial"/>
          <w:b/>
          <w:i/>
          <w:sz w:val="22"/>
          <w:szCs w:val="22"/>
        </w:rPr>
        <w:t>przedmiotu umowy</w:t>
      </w:r>
      <w:r w:rsidR="00054B90" w:rsidRPr="00917AF4">
        <w:rPr>
          <w:rFonts w:ascii="Arial" w:hAnsi="Arial" w:cs="Arial"/>
          <w:b/>
          <w:i/>
          <w:sz w:val="22"/>
          <w:szCs w:val="22"/>
        </w:rPr>
        <w:t xml:space="preserve">, </w:t>
      </w:r>
      <w:r w:rsidRPr="00917AF4">
        <w:rPr>
          <w:rFonts w:ascii="Arial" w:hAnsi="Arial" w:cs="Arial"/>
          <w:b/>
          <w:i/>
          <w:sz w:val="22"/>
          <w:szCs w:val="22"/>
        </w:rPr>
        <w:t>na własny koszt i ryzyko do</w:t>
      </w:r>
      <w:r w:rsidR="00054B90" w:rsidRPr="00917AF4">
        <w:rPr>
          <w:b/>
          <w:i/>
        </w:rPr>
        <w:t xml:space="preserve"> </w:t>
      </w:r>
      <w:r w:rsidR="009964ED">
        <w:rPr>
          <w:rFonts w:ascii="Arial" w:hAnsi="Arial" w:cs="Arial"/>
          <w:b/>
          <w:i/>
          <w:sz w:val="22"/>
          <w:szCs w:val="22"/>
        </w:rPr>
        <w:t>placówek edukacyjnych</w:t>
      </w:r>
      <w:r w:rsidR="00054B90" w:rsidRPr="00917AF4">
        <w:rPr>
          <w:rFonts w:ascii="Arial" w:hAnsi="Arial" w:cs="Arial"/>
          <w:b/>
          <w:i/>
          <w:sz w:val="22"/>
          <w:szCs w:val="22"/>
        </w:rPr>
        <w:t xml:space="preserve"> na terenie Gminy Stary Dzierzgoń tj. </w:t>
      </w:r>
      <w:r w:rsidR="009311BC" w:rsidRPr="00917AF4">
        <w:rPr>
          <w:rFonts w:ascii="Arial" w:hAnsi="Arial" w:cs="Arial"/>
          <w:b/>
          <w:i/>
          <w:sz w:val="22"/>
          <w:szCs w:val="22"/>
        </w:rPr>
        <w:t>na adres następujących jednostek:</w:t>
      </w:r>
    </w:p>
    <w:p w14:paraId="44C98374" w14:textId="37C4C633" w:rsidR="00917AF4" w:rsidRPr="00917AF4" w:rsidRDefault="000535DE" w:rsidP="00047FE2">
      <w:pPr>
        <w:pStyle w:val="Akapitzlist"/>
        <w:numPr>
          <w:ilvl w:val="0"/>
          <w:numId w:val="29"/>
        </w:numPr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Szkoła Podstawowa w Starym Dzierzgoniu, Stary Dzierzgoń 4</w:t>
      </w:r>
      <w:r w:rsidR="00917AF4" w:rsidRPr="00917AF4">
        <w:rPr>
          <w:rFonts w:ascii="Arial" w:hAnsi="Arial" w:cs="Arial"/>
          <w:b/>
          <w:i/>
          <w:sz w:val="22"/>
          <w:szCs w:val="22"/>
        </w:rPr>
        <w:t>, 82-450 Stary Dzierzgoń,</w:t>
      </w:r>
    </w:p>
    <w:p w14:paraId="5DA6DEE2" w14:textId="35049712" w:rsidR="00B85DA1" w:rsidRPr="000535DE" w:rsidRDefault="00917AF4" w:rsidP="009455D2">
      <w:pPr>
        <w:pStyle w:val="Akapitzlist"/>
        <w:numPr>
          <w:ilvl w:val="0"/>
          <w:numId w:val="29"/>
        </w:numPr>
        <w:ind w:left="426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0535DE">
        <w:rPr>
          <w:rFonts w:ascii="Arial" w:hAnsi="Arial" w:cs="Arial"/>
          <w:b/>
          <w:i/>
          <w:sz w:val="22"/>
          <w:szCs w:val="22"/>
        </w:rPr>
        <w:t>Szkoła Podstawowa</w:t>
      </w:r>
      <w:r w:rsidR="00054B90" w:rsidRPr="000535DE">
        <w:rPr>
          <w:rFonts w:ascii="Arial" w:hAnsi="Arial" w:cs="Arial"/>
          <w:b/>
          <w:i/>
          <w:sz w:val="22"/>
          <w:szCs w:val="22"/>
        </w:rPr>
        <w:t xml:space="preserve"> w Myślicach</w:t>
      </w:r>
      <w:r w:rsidRPr="000535DE">
        <w:rPr>
          <w:rFonts w:ascii="Arial" w:hAnsi="Arial" w:cs="Arial"/>
          <w:b/>
          <w:i/>
          <w:sz w:val="22"/>
          <w:szCs w:val="22"/>
        </w:rPr>
        <w:t>, Myślice</w:t>
      </w:r>
      <w:r w:rsidR="00054B90" w:rsidRPr="000535DE">
        <w:rPr>
          <w:rFonts w:ascii="Arial" w:hAnsi="Arial" w:cs="Arial"/>
          <w:b/>
          <w:i/>
          <w:sz w:val="22"/>
          <w:szCs w:val="22"/>
        </w:rPr>
        <w:t xml:space="preserve"> 16</w:t>
      </w:r>
      <w:r w:rsidR="009311BC" w:rsidRPr="000535DE">
        <w:rPr>
          <w:rFonts w:ascii="Arial" w:hAnsi="Arial" w:cs="Arial"/>
          <w:b/>
          <w:i/>
          <w:sz w:val="22"/>
          <w:szCs w:val="22"/>
        </w:rPr>
        <w:t>,</w:t>
      </w:r>
      <w:r w:rsidRPr="000535DE">
        <w:rPr>
          <w:rFonts w:ascii="Arial" w:hAnsi="Arial" w:cs="Arial"/>
          <w:b/>
          <w:i/>
          <w:sz w:val="22"/>
          <w:szCs w:val="22"/>
        </w:rPr>
        <w:t xml:space="preserve"> 82-450 Stary Dzierzgoń</w:t>
      </w:r>
      <w:r w:rsidR="00054B90" w:rsidRPr="000535DE">
        <w:rPr>
          <w:rFonts w:ascii="Arial" w:hAnsi="Arial" w:cs="Arial"/>
          <w:b/>
          <w:i/>
          <w:sz w:val="22"/>
          <w:szCs w:val="22"/>
        </w:rPr>
        <w:t xml:space="preserve"> </w:t>
      </w:r>
      <w:r w:rsidR="009964ED">
        <w:rPr>
          <w:rFonts w:ascii="Arial" w:hAnsi="Arial" w:cs="Arial"/>
          <w:b/>
          <w:i/>
          <w:sz w:val="22"/>
          <w:szCs w:val="22"/>
        </w:rPr>
        <w:br/>
      </w:r>
      <w:r w:rsidR="00054B90" w:rsidRPr="000535DE">
        <w:rPr>
          <w:rFonts w:ascii="Arial" w:hAnsi="Arial" w:cs="Arial"/>
          <w:b/>
          <w:i/>
          <w:sz w:val="22"/>
          <w:szCs w:val="22"/>
        </w:rPr>
        <w:lastRenderedPageBreak/>
        <w:t xml:space="preserve">w asortymencie i ilości </w:t>
      </w:r>
      <w:r w:rsidR="009311BC" w:rsidRPr="000535DE">
        <w:rPr>
          <w:rFonts w:ascii="Arial" w:hAnsi="Arial" w:cs="Arial"/>
          <w:b/>
          <w:i/>
          <w:sz w:val="22"/>
          <w:szCs w:val="22"/>
        </w:rPr>
        <w:t xml:space="preserve">szczegółowo </w:t>
      </w:r>
      <w:r w:rsidR="00054B90" w:rsidRPr="000535DE">
        <w:rPr>
          <w:rFonts w:ascii="Arial" w:hAnsi="Arial" w:cs="Arial"/>
          <w:b/>
          <w:i/>
          <w:sz w:val="22"/>
          <w:szCs w:val="22"/>
        </w:rPr>
        <w:t>wskazanej w Opisie Przedmiotu zamówienia –zał. nr 3</w:t>
      </w:r>
      <w:r w:rsidR="009311BC" w:rsidRPr="000535DE">
        <w:rPr>
          <w:rFonts w:ascii="Arial" w:hAnsi="Arial" w:cs="Arial"/>
          <w:b/>
          <w:i/>
          <w:sz w:val="22"/>
          <w:szCs w:val="22"/>
        </w:rPr>
        <w:t>.</w:t>
      </w:r>
    </w:p>
    <w:p w14:paraId="65C17D7C" w14:textId="77777777" w:rsidR="00595C7D" w:rsidRPr="00E55E82" w:rsidRDefault="00B85DA1" w:rsidP="00047FE2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>W ramach niniejszej umowy Wykonawca jest zobowiązany do zrealizowania usług towarzyszących d</w:t>
      </w:r>
      <w:r w:rsidR="00C66C09" w:rsidRPr="00E55E82">
        <w:rPr>
          <w:rFonts w:ascii="Arial" w:hAnsi="Arial" w:cs="Arial"/>
          <w:bCs/>
          <w:sz w:val="22"/>
          <w:szCs w:val="22"/>
        </w:rPr>
        <w:t>ostawie,</w:t>
      </w:r>
      <w:r w:rsidR="00405AA6" w:rsidRPr="00E55E82">
        <w:rPr>
          <w:rFonts w:ascii="Arial" w:hAnsi="Arial" w:cs="Arial"/>
          <w:bCs/>
          <w:sz w:val="22"/>
          <w:szCs w:val="22"/>
        </w:rPr>
        <w:t xml:space="preserve"> oraz wszelkich innych usług dodatkowych niezbędnych do prawidłowego wykonania umowy. </w:t>
      </w:r>
      <w:r w:rsidRPr="00E55E82">
        <w:rPr>
          <w:rFonts w:ascii="Arial" w:hAnsi="Arial" w:cs="Arial"/>
          <w:bCs/>
          <w:sz w:val="22"/>
          <w:szCs w:val="22"/>
        </w:rPr>
        <w:t xml:space="preserve"> </w:t>
      </w:r>
    </w:p>
    <w:p w14:paraId="3F4AA9AE" w14:textId="4F52F91A" w:rsidR="006F72C4" w:rsidRPr="009311BC" w:rsidRDefault="00175732" w:rsidP="00047FE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bCs/>
          <w:spacing w:val="5"/>
          <w:kern w:val="28"/>
          <w:sz w:val="22"/>
          <w:szCs w:val="22"/>
        </w:rPr>
        <w:t>Wymagane</w:t>
      </w:r>
      <w:r w:rsidR="00595C7D" w:rsidRPr="00E55E82">
        <w:rPr>
          <w:rFonts w:ascii="Arial" w:hAnsi="Arial" w:cs="Arial"/>
          <w:bCs/>
          <w:spacing w:val="5"/>
          <w:kern w:val="28"/>
          <w:sz w:val="22"/>
          <w:szCs w:val="22"/>
        </w:rPr>
        <w:t xml:space="preserve"> jest, aby dostarczony</w:t>
      </w:r>
      <w:r w:rsidRPr="00E55E82">
        <w:rPr>
          <w:rFonts w:ascii="Arial" w:hAnsi="Arial" w:cs="Arial"/>
          <w:bCs/>
          <w:spacing w:val="5"/>
          <w:kern w:val="28"/>
          <w:sz w:val="22"/>
          <w:szCs w:val="22"/>
        </w:rPr>
        <w:t xml:space="preserve"> </w:t>
      </w:r>
      <w:r w:rsidR="00595C7D" w:rsidRPr="00E55E82">
        <w:rPr>
          <w:rFonts w:ascii="Arial" w:hAnsi="Arial" w:cs="Arial"/>
          <w:bCs/>
          <w:spacing w:val="5"/>
          <w:kern w:val="28"/>
          <w:sz w:val="22"/>
          <w:szCs w:val="22"/>
        </w:rPr>
        <w:t>przedmiot umowy</w:t>
      </w:r>
      <w:r w:rsidR="00ED16CB" w:rsidRPr="00E55E82">
        <w:rPr>
          <w:rFonts w:ascii="Arial" w:hAnsi="Arial" w:cs="Arial"/>
          <w:bCs/>
          <w:spacing w:val="5"/>
          <w:kern w:val="28"/>
          <w:sz w:val="22"/>
          <w:szCs w:val="22"/>
        </w:rPr>
        <w:t xml:space="preserve"> był fabrycznie nowy (niepowystawowy)</w:t>
      </w:r>
      <w:r w:rsidR="00EC2476" w:rsidRPr="00E55E82">
        <w:rPr>
          <w:rFonts w:ascii="Arial" w:hAnsi="Arial" w:cs="Arial"/>
          <w:bCs/>
          <w:spacing w:val="5"/>
          <w:kern w:val="28"/>
          <w:sz w:val="22"/>
          <w:szCs w:val="22"/>
        </w:rPr>
        <w:t xml:space="preserve"> w pełni sprawny,</w:t>
      </w:r>
      <w:r w:rsidRPr="00E55E82">
        <w:rPr>
          <w:rFonts w:ascii="Arial" w:hAnsi="Arial" w:cs="Arial"/>
          <w:bCs/>
          <w:spacing w:val="5"/>
          <w:kern w:val="28"/>
          <w:sz w:val="22"/>
          <w:szCs w:val="22"/>
        </w:rPr>
        <w:t xml:space="preserve"> kompletn</w:t>
      </w:r>
      <w:r w:rsidR="00595C7D" w:rsidRPr="00E55E82">
        <w:rPr>
          <w:rFonts w:ascii="Arial" w:hAnsi="Arial" w:cs="Arial"/>
          <w:bCs/>
          <w:spacing w:val="5"/>
          <w:kern w:val="28"/>
          <w:sz w:val="22"/>
          <w:szCs w:val="22"/>
        </w:rPr>
        <w:t>y, pełnowartościowy</w:t>
      </w:r>
      <w:r w:rsidRPr="00E55E82">
        <w:rPr>
          <w:rFonts w:ascii="Arial" w:hAnsi="Arial" w:cs="Arial"/>
          <w:bCs/>
          <w:spacing w:val="5"/>
          <w:kern w:val="28"/>
          <w:sz w:val="22"/>
          <w:szCs w:val="22"/>
        </w:rPr>
        <w:t>, bez wad</w:t>
      </w:r>
      <w:r w:rsidR="00056FEA" w:rsidRPr="00E55E82">
        <w:rPr>
          <w:rFonts w:ascii="Arial" w:hAnsi="Arial" w:cs="Arial"/>
          <w:bCs/>
          <w:spacing w:val="5"/>
          <w:kern w:val="28"/>
          <w:sz w:val="22"/>
          <w:szCs w:val="22"/>
        </w:rPr>
        <w:t>,</w:t>
      </w:r>
      <w:r w:rsidRPr="00E55E82">
        <w:rPr>
          <w:rFonts w:ascii="Arial" w:hAnsi="Arial" w:cs="Arial"/>
          <w:bCs/>
          <w:spacing w:val="5"/>
          <w:kern w:val="28"/>
          <w:sz w:val="22"/>
          <w:szCs w:val="22"/>
        </w:rPr>
        <w:t xml:space="preserve"> a także śladów używania i uszkod</w:t>
      </w:r>
      <w:r w:rsidR="009311BC">
        <w:rPr>
          <w:rFonts w:ascii="Arial" w:hAnsi="Arial" w:cs="Arial"/>
          <w:bCs/>
          <w:spacing w:val="5"/>
          <w:kern w:val="28"/>
          <w:sz w:val="22"/>
          <w:szCs w:val="22"/>
        </w:rPr>
        <w:t>zeń</w:t>
      </w:r>
      <w:r w:rsidR="00EC2476" w:rsidRPr="00E55E82">
        <w:rPr>
          <w:rFonts w:ascii="Arial" w:hAnsi="Arial" w:cs="Arial"/>
          <w:bCs/>
          <w:spacing w:val="5"/>
          <w:kern w:val="28"/>
          <w:sz w:val="22"/>
          <w:szCs w:val="22"/>
        </w:rPr>
        <w:t xml:space="preserve">, </w:t>
      </w:r>
      <w:r w:rsidR="00EC2476" w:rsidRPr="00E55E82">
        <w:rPr>
          <w:rFonts w:ascii="Arial" w:hAnsi="Arial" w:cs="Arial"/>
          <w:sz w:val="22"/>
          <w:szCs w:val="22"/>
        </w:rPr>
        <w:t>odpowiadać standardom jakościowym i technicznym wynikającym z funkcji i przeznaczenia,</w:t>
      </w:r>
      <w:r w:rsidR="003E3C05" w:rsidRPr="00E55E82">
        <w:rPr>
          <w:rFonts w:ascii="Arial" w:hAnsi="Arial" w:cs="Arial"/>
        </w:rPr>
        <w:t xml:space="preserve"> </w:t>
      </w:r>
      <w:r w:rsidR="009311BC">
        <w:rPr>
          <w:rFonts w:ascii="Arial" w:hAnsi="Arial" w:cs="Arial"/>
          <w:sz w:val="22"/>
          <w:szCs w:val="22"/>
        </w:rPr>
        <w:t>oznaczony zgodnie z obowiązującymi przepisami w szczególności znakami bezpieczeństwa.</w:t>
      </w:r>
    </w:p>
    <w:p w14:paraId="25F87794" w14:textId="38EF3B40" w:rsidR="006F72C4" w:rsidRPr="009311BC" w:rsidRDefault="006F72C4" w:rsidP="00047FE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Wykonawca zobowiązany jest zapewnić takie opakowanie przedmiotu umowy, jakie jest wymagane, by nie dopuścić do jego uszkodzenia w trakcie transportu do miejsca dostawy.</w:t>
      </w:r>
    </w:p>
    <w:p w14:paraId="30A1BF75" w14:textId="2726534C" w:rsidR="00BC51BA" w:rsidRPr="009311BC" w:rsidRDefault="00BC51BA" w:rsidP="009311BC">
      <w:pPr>
        <w:jc w:val="both"/>
        <w:rPr>
          <w:rFonts w:ascii="Arial" w:hAnsi="Arial" w:cs="Arial"/>
          <w:sz w:val="22"/>
          <w:szCs w:val="22"/>
        </w:rPr>
      </w:pPr>
    </w:p>
    <w:p w14:paraId="483ACB1D" w14:textId="77777777" w:rsidR="00D7734F" w:rsidRPr="00E55E82" w:rsidRDefault="00D7734F" w:rsidP="00CB195F">
      <w:pPr>
        <w:pStyle w:val="WW-Tekstpodstawowy3"/>
        <w:ind w:left="66"/>
        <w:jc w:val="center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 xml:space="preserve">§ </w:t>
      </w:r>
      <w:r w:rsidR="00595C7D" w:rsidRPr="00E55E82">
        <w:rPr>
          <w:rFonts w:ascii="Arial" w:hAnsi="Arial" w:cs="Arial"/>
          <w:bCs/>
          <w:sz w:val="22"/>
          <w:szCs w:val="22"/>
        </w:rPr>
        <w:t>2</w:t>
      </w:r>
    </w:p>
    <w:p w14:paraId="128EE8B0" w14:textId="77777777" w:rsidR="00950A7A" w:rsidRPr="00E55E82" w:rsidRDefault="00237877" w:rsidP="00CB195F">
      <w:pPr>
        <w:pStyle w:val="WW-Tekstpodstawowy3"/>
        <w:ind w:left="66"/>
        <w:jc w:val="center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>Obowiązki Wykonawcy</w:t>
      </w:r>
    </w:p>
    <w:p w14:paraId="0F81508D" w14:textId="77777777" w:rsidR="00BE17E2" w:rsidRPr="00E55E82" w:rsidRDefault="00EC2476" w:rsidP="006B352D">
      <w:pPr>
        <w:pStyle w:val="WW-Tekstpodstawowy3"/>
        <w:numPr>
          <w:ilvl w:val="0"/>
          <w:numId w:val="7"/>
        </w:numPr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E55E82">
        <w:rPr>
          <w:rFonts w:ascii="Arial" w:hAnsi="Arial" w:cs="Arial"/>
          <w:b w:val="0"/>
          <w:bCs/>
          <w:sz w:val="22"/>
          <w:szCs w:val="22"/>
        </w:rPr>
        <w:t>Wykonawca zobowiązany jest do:</w:t>
      </w:r>
    </w:p>
    <w:p w14:paraId="6EFBF5EE" w14:textId="0C244A9C" w:rsidR="00EC2476" w:rsidRPr="00E55E82" w:rsidRDefault="00EC2476" w:rsidP="00047FE2">
      <w:pPr>
        <w:pStyle w:val="WW-Tekstpodstawowy3"/>
        <w:numPr>
          <w:ilvl w:val="0"/>
          <w:numId w:val="25"/>
        </w:numPr>
        <w:jc w:val="both"/>
        <w:rPr>
          <w:rFonts w:ascii="Arial" w:hAnsi="Arial" w:cs="Arial"/>
          <w:b w:val="0"/>
          <w:bCs/>
          <w:sz w:val="22"/>
          <w:szCs w:val="22"/>
        </w:rPr>
      </w:pPr>
      <w:r w:rsidRPr="00E55E82">
        <w:rPr>
          <w:rFonts w:ascii="Arial" w:hAnsi="Arial" w:cs="Arial"/>
          <w:b w:val="0"/>
          <w:bCs/>
          <w:sz w:val="22"/>
          <w:szCs w:val="22"/>
        </w:rPr>
        <w:t xml:space="preserve">Realizacji przedmiotu zamówienia zgodnie z obowiązującymi przepisami </w:t>
      </w:r>
      <w:r w:rsidR="009964ED">
        <w:rPr>
          <w:rFonts w:ascii="Arial" w:hAnsi="Arial" w:cs="Arial"/>
          <w:b w:val="0"/>
          <w:bCs/>
          <w:sz w:val="22"/>
          <w:szCs w:val="22"/>
        </w:rPr>
        <w:br/>
      </w:r>
      <w:r w:rsidRPr="00E55E82">
        <w:rPr>
          <w:rFonts w:ascii="Arial" w:hAnsi="Arial" w:cs="Arial"/>
          <w:b w:val="0"/>
          <w:bCs/>
          <w:sz w:val="22"/>
          <w:szCs w:val="22"/>
        </w:rPr>
        <w:t>i normatywami techniczno-eksploatacyjnymi oraz ustaleniami stron kontraktu;</w:t>
      </w:r>
    </w:p>
    <w:p w14:paraId="53169AF4" w14:textId="77777777" w:rsidR="00EC2476" w:rsidRPr="00E55E82" w:rsidRDefault="00EC2476" w:rsidP="00047FE2">
      <w:pPr>
        <w:pStyle w:val="WW-Tekstpodstawowy3"/>
        <w:numPr>
          <w:ilvl w:val="0"/>
          <w:numId w:val="25"/>
        </w:numPr>
        <w:jc w:val="both"/>
        <w:rPr>
          <w:rFonts w:ascii="Arial" w:hAnsi="Arial" w:cs="Arial"/>
          <w:b w:val="0"/>
          <w:bCs/>
          <w:sz w:val="22"/>
          <w:szCs w:val="22"/>
        </w:rPr>
      </w:pPr>
      <w:r w:rsidRPr="00E55E82">
        <w:rPr>
          <w:rFonts w:ascii="Arial" w:hAnsi="Arial" w:cs="Arial"/>
          <w:b w:val="0"/>
          <w:bCs/>
          <w:sz w:val="22"/>
          <w:szCs w:val="22"/>
        </w:rPr>
        <w:t>Bieżących i ścisłych kontaktów z przedstawicielem Zamawiającego, polegających na uzgadnianiu wszystkich kwestii, mających wpływ na prawidłową realizację przedmiotu umowy;</w:t>
      </w:r>
    </w:p>
    <w:p w14:paraId="25436745" w14:textId="77777777" w:rsidR="00EC2476" w:rsidRPr="00E55E82" w:rsidRDefault="00EC2476" w:rsidP="00047FE2">
      <w:pPr>
        <w:pStyle w:val="WW-Tekstpodstawowy3"/>
        <w:numPr>
          <w:ilvl w:val="0"/>
          <w:numId w:val="25"/>
        </w:numPr>
        <w:jc w:val="both"/>
        <w:rPr>
          <w:rFonts w:ascii="Arial" w:hAnsi="Arial" w:cs="Arial"/>
          <w:b w:val="0"/>
          <w:bCs/>
          <w:sz w:val="22"/>
          <w:szCs w:val="22"/>
        </w:rPr>
      </w:pPr>
      <w:r w:rsidRPr="00E55E82">
        <w:rPr>
          <w:rFonts w:ascii="Arial" w:hAnsi="Arial" w:cs="Arial"/>
          <w:b w:val="0"/>
          <w:bCs/>
          <w:sz w:val="22"/>
          <w:szCs w:val="22"/>
        </w:rPr>
        <w:t>Realizacji przedmiotu umowy w uzgodnionych terminach, określonych w § 4 umowy;</w:t>
      </w:r>
    </w:p>
    <w:p w14:paraId="25DD99BC" w14:textId="77777777" w:rsidR="007170C9" w:rsidRPr="00E55E82" w:rsidRDefault="007170C9" w:rsidP="00047FE2">
      <w:pPr>
        <w:pStyle w:val="WW-Tekstpodstawowy3"/>
        <w:numPr>
          <w:ilvl w:val="0"/>
          <w:numId w:val="25"/>
        </w:numPr>
        <w:jc w:val="both"/>
        <w:rPr>
          <w:rFonts w:ascii="Arial" w:hAnsi="Arial" w:cs="Arial"/>
          <w:b w:val="0"/>
          <w:bCs/>
          <w:sz w:val="22"/>
          <w:szCs w:val="22"/>
        </w:rPr>
      </w:pPr>
      <w:r w:rsidRPr="00E55E82">
        <w:rPr>
          <w:rFonts w:ascii="Arial" w:hAnsi="Arial" w:cs="Arial"/>
          <w:b w:val="0"/>
          <w:bCs/>
          <w:sz w:val="22"/>
          <w:szCs w:val="22"/>
        </w:rPr>
        <w:t>Powiadomienia Zamawiającego o terminie dostawy na co najmniej 2 dni robocze przed jej realizacją;</w:t>
      </w:r>
    </w:p>
    <w:p w14:paraId="090C3F34" w14:textId="6177781C" w:rsidR="007D7395" w:rsidRPr="00917AF4" w:rsidRDefault="0057678F" w:rsidP="00047FE2">
      <w:pPr>
        <w:pStyle w:val="Akapitzlist"/>
        <w:numPr>
          <w:ilvl w:val="0"/>
          <w:numId w:val="25"/>
        </w:numPr>
        <w:jc w:val="both"/>
        <w:rPr>
          <w:rFonts w:ascii="Arial" w:eastAsia="Times New Roman" w:hAnsi="Arial" w:cs="Arial"/>
          <w:bCs/>
          <w:kern w:val="0"/>
          <w:sz w:val="22"/>
          <w:szCs w:val="22"/>
        </w:rPr>
      </w:pPr>
      <w:r w:rsidRPr="00E55E82">
        <w:rPr>
          <w:rFonts w:ascii="Arial" w:eastAsia="Times New Roman" w:hAnsi="Arial" w:cs="Arial"/>
          <w:bCs/>
          <w:kern w:val="0"/>
          <w:sz w:val="22"/>
          <w:szCs w:val="22"/>
        </w:rPr>
        <w:t>Dostarczenia przedmiotu zamówienia jednorazowo, w dniu roboczym w godzinach od 7</w:t>
      </w:r>
      <w:r w:rsidR="00917AF4">
        <w:rPr>
          <w:rFonts w:ascii="Arial" w:eastAsia="Times New Roman" w:hAnsi="Arial" w:cs="Arial"/>
          <w:bCs/>
          <w:kern w:val="0"/>
          <w:sz w:val="22"/>
          <w:szCs w:val="22"/>
        </w:rPr>
        <w:t>.00</w:t>
      </w:r>
      <w:r w:rsidR="00CC4F09" w:rsidRPr="00E55E82">
        <w:rPr>
          <w:rFonts w:ascii="Arial" w:eastAsia="Times New Roman" w:hAnsi="Arial" w:cs="Arial"/>
          <w:bCs/>
          <w:kern w:val="0"/>
          <w:sz w:val="22"/>
          <w:szCs w:val="22"/>
        </w:rPr>
        <w:t xml:space="preserve"> do 15.00</w:t>
      </w:r>
      <w:r w:rsidRPr="00E55E82">
        <w:rPr>
          <w:rFonts w:ascii="Arial" w:eastAsia="Times New Roman" w:hAnsi="Arial" w:cs="Arial"/>
          <w:bCs/>
          <w:kern w:val="0"/>
          <w:sz w:val="22"/>
          <w:szCs w:val="22"/>
        </w:rPr>
        <w:t>;</w:t>
      </w:r>
    </w:p>
    <w:p w14:paraId="35E17141" w14:textId="642DAEC5" w:rsidR="007D7395" w:rsidRPr="006E6AC1" w:rsidRDefault="007D7395" w:rsidP="00047FE2">
      <w:pPr>
        <w:pStyle w:val="WW-Tekstpodstawowy3"/>
        <w:numPr>
          <w:ilvl w:val="0"/>
          <w:numId w:val="25"/>
        </w:numPr>
        <w:jc w:val="both"/>
        <w:rPr>
          <w:rFonts w:ascii="Arial" w:hAnsi="Arial" w:cs="Arial"/>
          <w:bCs/>
          <w:i/>
          <w:sz w:val="22"/>
          <w:szCs w:val="22"/>
        </w:rPr>
      </w:pPr>
      <w:r w:rsidRPr="006E6AC1">
        <w:rPr>
          <w:rFonts w:ascii="Arial" w:hAnsi="Arial" w:cs="Arial"/>
          <w:bCs/>
          <w:i/>
          <w:sz w:val="22"/>
          <w:szCs w:val="22"/>
        </w:rPr>
        <w:t>przygotowania protokołu odbioru</w:t>
      </w:r>
      <w:r w:rsidR="00917AF4" w:rsidRPr="006E6AC1">
        <w:rPr>
          <w:rFonts w:ascii="Arial" w:hAnsi="Arial" w:cs="Arial"/>
          <w:bCs/>
          <w:i/>
          <w:sz w:val="22"/>
          <w:szCs w:val="22"/>
        </w:rPr>
        <w:t xml:space="preserve"> osobno dla każdej jednostki</w:t>
      </w:r>
      <w:r w:rsidRPr="006E6AC1">
        <w:rPr>
          <w:rFonts w:ascii="Arial" w:hAnsi="Arial" w:cs="Arial"/>
          <w:bCs/>
          <w:i/>
          <w:sz w:val="22"/>
          <w:szCs w:val="22"/>
        </w:rPr>
        <w:t>, stanowiącego podstawę odbioru</w:t>
      </w:r>
      <w:r w:rsidR="00917AF4" w:rsidRPr="006E6AC1">
        <w:rPr>
          <w:rFonts w:ascii="Arial" w:hAnsi="Arial" w:cs="Arial"/>
          <w:bCs/>
          <w:i/>
          <w:sz w:val="22"/>
          <w:szCs w:val="22"/>
        </w:rPr>
        <w:t>, który zostanie</w:t>
      </w:r>
      <w:r w:rsidR="00917AF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917AF4" w:rsidRPr="006E6AC1">
        <w:rPr>
          <w:rFonts w:ascii="Arial" w:hAnsi="Arial" w:cs="Arial"/>
          <w:bCs/>
          <w:i/>
          <w:sz w:val="22"/>
          <w:szCs w:val="22"/>
        </w:rPr>
        <w:t>podpisany przez uprawnionych przedstawicieli Zamawiającego i Wykonawcy</w:t>
      </w:r>
      <w:r w:rsidRPr="006E6AC1">
        <w:rPr>
          <w:rFonts w:ascii="Arial" w:hAnsi="Arial" w:cs="Arial"/>
          <w:bCs/>
          <w:i/>
          <w:sz w:val="22"/>
          <w:szCs w:val="22"/>
        </w:rPr>
        <w:t>;</w:t>
      </w:r>
    </w:p>
    <w:p w14:paraId="5B51FD6C" w14:textId="0651FE61" w:rsidR="00AF079E" w:rsidRPr="00917AF4" w:rsidRDefault="0045093C" w:rsidP="00047FE2">
      <w:pPr>
        <w:pStyle w:val="WW-Tekstpodstawowy3"/>
        <w:numPr>
          <w:ilvl w:val="0"/>
          <w:numId w:val="25"/>
        </w:numPr>
        <w:jc w:val="both"/>
        <w:rPr>
          <w:rFonts w:ascii="Arial" w:hAnsi="Arial" w:cs="Arial"/>
          <w:b w:val="0"/>
          <w:bCs/>
          <w:sz w:val="22"/>
          <w:szCs w:val="22"/>
        </w:rPr>
      </w:pPr>
      <w:r w:rsidRPr="00E55E82">
        <w:rPr>
          <w:rFonts w:ascii="Arial" w:hAnsi="Arial" w:cs="Arial"/>
          <w:b w:val="0"/>
          <w:bCs/>
          <w:sz w:val="22"/>
          <w:szCs w:val="22"/>
        </w:rPr>
        <w:t>współpracy z Zamawiającym w trakcie realizacji umowy, a w szczególności udzielania wszelkich niezbędnych wyjaśnień i informacji dotyczących przedmiotu umowy na każde żądanie Zamawiającego lub osoby wskazanej przez Zamawiającego.</w:t>
      </w:r>
    </w:p>
    <w:p w14:paraId="78F70B2B" w14:textId="04B5E482" w:rsidR="008E34CF" w:rsidRPr="006E6AC1" w:rsidRDefault="00FA67E9" w:rsidP="006E6AC1">
      <w:pPr>
        <w:pStyle w:val="WW-Tekstpodstawowy3"/>
        <w:numPr>
          <w:ilvl w:val="0"/>
          <w:numId w:val="7"/>
        </w:numPr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E55E82">
        <w:rPr>
          <w:rFonts w:ascii="Arial" w:hAnsi="Arial" w:cs="Arial"/>
          <w:b w:val="0"/>
          <w:bCs/>
          <w:sz w:val="22"/>
          <w:szCs w:val="22"/>
        </w:rPr>
        <w:t>Wykonawca nie ma prawa dostarczyć produktów i urządzeń sklasyfikowanych jako pozaklasowe lub pozagatunkowe.</w:t>
      </w:r>
    </w:p>
    <w:p w14:paraId="38745FD1" w14:textId="674EF792" w:rsidR="0045093C" w:rsidRPr="00E55E82" w:rsidRDefault="0045093C" w:rsidP="008E34CF">
      <w:pPr>
        <w:pStyle w:val="WW-Tekstpodstawowy3"/>
        <w:numPr>
          <w:ilvl w:val="0"/>
          <w:numId w:val="7"/>
        </w:numPr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E55E82">
        <w:rPr>
          <w:rFonts w:ascii="Arial" w:hAnsi="Arial" w:cs="Arial"/>
          <w:b w:val="0"/>
          <w:bCs/>
          <w:sz w:val="22"/>
          <w:szCs w:val="22"/>
        </w:rPr>
        <w:t>Wykonawca</w:t>
      </w:r>
      <w:r w:rsidR="006E6AC1">
        <w:rPr>
          <w:rFonts w:ascii="Arial" w:hAnsi="Arial" w:cs="Arial"/>
          <w:b w:val="0"/>
          <w:bCs/>
          <w:sz w:val="22"/>
          <w:szCs w:val="22"/>
        </w:rPr>
        <w:t xml:space="preserve"> odpowiada za dostarczony przedmiot umowy</w:t>
      </w:r>
      <w:r w:rsidRPr="00E55E82">
        <w:rPr>
          <w:rFonts w:ascii="Arial" w:hAnsi="Arial" w:cs="Arial"/>
          <w:b w:val="0"/>
          <w:bCs/>
          <w:sz w:val="22"/>
          <w:szCs w:val="22"/>
        </w:rPr>
        <w:t xml:space="preserve"> w czasie transportu. </w:t>
      </w:r>
      <w:r w:rsidR="009964ED">
        <w:rPr>
          <w:rFonts w:ascii="Arial" w:hAnsi="Arial" w:cs="Arial"/>
          <w:b w:val="0"/>
          <w:bCs/>
          <w:sz w:val="22"/>
          <w:szCs w:val="22"/>
        </w:rPr>
        <w:br/>
      </w:r>
      <w:r w:rsidRPr="00E55E82">
        <w:rPr>
          <w:rFonts w:ascii="Arial" w:hAnsi="Arial" w:cs="Arial"/>
          <w:b w:val="0"/>
          <w:bCs/>
          <w:sz w:val="22"/>
          <w:szCs w:val="22"/>
        </w:rPr>
        <w:t>W przypadku uszkodzenia ponosi pełną odpowiedzialność za powstałe szkody.</w:t>
      </w:r>
    </w:p>
    <w:p w14:paraId="638C9DAE" w14:textId="77777777" w:rsidR="00FA67E9" w:rsidRPr="00E55E82" w:rsidRDefault="00FA67E9" w:rsidP="00FA67E9">
      <w:pPr>
        <w:pStyle w:val="WW-Tekstpodstawowy3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48A045D" w14:textId="77777777" w:rsidR="008057B8" w:rsidRPr="00E55E82" w:rsidRDefault="008057B8" w:rsidP="00CB195F">
      <w:pPr>
        <w:pStyle w:val="WW-Tekstpodstawowy3"/>
        <w:ind w:left="66"/>
        <w:jc w:val="center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 xml:space="preserve">§ </w:t>
      </w:r>
      <w:r w:rsidR="00595C7D" w:rsidRPr="00E55E82">
        <w:rPr>
          <w:rFonts w:ascii="Arial" w:hAnsi="Arial" w:cs="Arial"/>
          <w:bCs/>
          <w:sz w:val="22"/>
          <w:szCs w:val="22"/>
        </w:rPr>
        <w:t>3</w:t>
      </w:r>
    </w:p>
    <w:p w14:paraId="5DD629B1" w14:textId="77777777" w:rsidR="000C621E" w:rsidRPr="00E55E82" w:rsidRDefault="000C621E" w:rsidP="00CB195F">
      <w:pPr>
        <w:pStyle w:val="WW-Tekstpodstawowy3"/>
        <w:ind w:left="426"/>
        <w:jc w:val="center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>Obowiązki Zamawiającego</w:t>
      </w:r>
    </w:p>
    <w:p w14:paraId="7C0A5732" w14:textId="77777777" w:rsidR="0057678F" w:rsidRPr="00E55E82" w:rsidRDefault="0057678F" w:rsidP="006B352D">
      <w:pPr>
        <w:pStyle w:val="Akapitzlist"/>
        <w:widowControl/>
        <w:numPr>
          <w:ilvl w:val="0"/>
          <w:numId w:val="6"/>
        </w:numPr>
        <w:tabs>
          <w:tab w:val="clear" w:pos="360"/>
          <w:tab w:val="num" w:pos="426"/>
        </w:tabs>
        <w:suppressAutoHyphens w:val="0"/>
        <w:autoSpaceDN w:val="0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sz w:val="22"/>
          <w:szCs w:val="22"/>
        </w:rPr>
        <w:t>Zamawiający zobowiązany jest do</w:t>
      </w:r>
      <w:r w:rsidR="000C621E" w:rsidRPr="00E55E82">
        <w:rPr>
          <w:rFonts w:ascii="Arial" w:eastAsia="Arial Unicode MS" w:hAnsi="Arial" w:cs="Arial"/>
          <w:sz w:val="22"/>
          <w:szCs w:val="22"/>
        </w:rPr>
        <w:t>:</w:t>
      </w:r>
    </w:p>
    <w:p w14:paraId="33C00895" w14:textId="77777777" w:rsidR="000C621E" w:rsidRPr="00E55E82" w:rsidRDefault="0057678F" w:rsidP="0057678F">
      <w:pPr>
        <w:pStyle w:val="Akapitzlist"/>
        <w:widowControl/>
        <w:numPr>
          <w:ilvl w:val="1"/>
          <w:numId w:val="6"/>
        </w:numPr>
        <w:suppressAutoHyphens w:val="0"/>
        <w:autoSpaceDN w:val="0"/>
        <w:ind w:left="851" w:hanging="425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sz w:val="22"/>
          <w:szCs w:val="22"/>
        </w:rPr>
        <w:t>Sprawnej i efektywnej koordynacji zadania, w tym uzgadniania wszystkich kwestii merytorycznych, mających wpływ na prawidłową i efektywną realizację umowy;</w:t>
      </w:r>
    </w:p>
    <w:p w14:paraId="691619DD" w14:textId="77777777" w:rsidR="0057678F" w:rsidRPr="00E55E82" w:rsidRDefault="0057678F" w:rsidP="0057678F">
      <w:pPr>
        <w:pStyle w:val="Akapitzlist"/>
        <w:widowControl/>
        <w:numPr>
          <w:ilvl w:val="1"/>
          <w:numId w:val="6"/>
        </w:numPr>
        <w:suppressAutoHyphens w:val="0"/>
        <w:autoSpaceDN w:val="0"/>
        <w:ind w:left="851" w:hanging="425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sz w:val="22"/>
          <w:szCs w:val="22"/>
        </w:rPr>
        <w:t>Sprawnego i terminowego przeprowadzenia procedury odbioru końcowego;</w:t>
      </w:r>
    </w:p>
    <w:p w14:paraId="0FEB160B" w14:textId="77777777" w:rsidR="006A1DE1" w:rsidRPr="00E55E82" w:rsidRDefault="0057678F" w:rsidP="0057678F">
      <w:pPr>
        <w:pStyle w:val="Akapitzlist"/>
        <w:widowControl/>
        <w:numPr>
          <w:ilvl w:val="1"/>
          <w:numId w:val="6"/>
        </w:numPr>
        <w:suppressAutoHyphens w:val="0"/>
        <w:autoSpaceDN w:val="0"/>
        <w:ind w:left="851" w:hanging="425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sz w:val="22"/>
          <w:szCs w:val="22"/>
        </w:rPr>
        <w:t>Zapłaty Wykonawcy jego wynagrodzenia na zasadach i w terminach określonych niniejszą umową.</w:t>
      </w:r>
    </w:p>
    <w:p w14:paraId="48B966E8" w14:textId="77777777" w:rsidR="00A5795A" w:rsidRPr="00E55E82" w:rsidRDefault="00A5795A" w:rsidP="00CB195F">
      <w:pPr>
        <w:pStyle w:val="WW-Tekstpodstawowy3"/>
        <w:ind w:left="66"/>
        <w:jc w:val="center"/>
        <w:rPr>
          <w:rFonts w:ascii="Arial" w:hAnsi="Arial" w:cs="Arial"/>
          <w:bCs/>
          <w:sz w:val="22"/>
          <w:szCs w:val="22"/>
        </w:rPr>
      </w:pPr>
    </w:p>
    <w:p w14:paraId="0BADB3FE" w14:textId="77777777" w:rsidR="00522F06" w:rsidRPr="00E55E82" w:rsidRDefault="00522F06" w:rsidP="00CB195F">
      <w:pPr>
        <w:pStyle w:val="WW-Tekstpodstawowy3"/>
        <w:ind w:left="66"/>
        <w:jc w:val="center"/>
        <w:rPr>
          <w:rFonts w:ascii="Arial" w:hAnsi="Arial" w:cs="Arial"/>
          <w:bCs/>
          <w:sz w:val="22"/>
          <w:szCs w:val="22"/>
        </w:rPr>
      </w:pPr>
      <w:r w:rsidRPr="00E55E82">
        <w:rPr>
          <w:rFonts w:ascii="Arial" w:hAnsi="Arial" w:cs="Arial"/>
          <w:bCs/>
          <w:sz w:val="22"/>
          <w:szCs w:val="22"/>
        </w:rPr>
        <w:t xml:space="preserve">§ </w:t>
      </w:r>
      <w:r w:rsidR="00595C7D" w:rsidRPr="00E55E82">
        <w:rPr>
          <w:rFonts w:ascii="Arial" w:hAnsi="Arial" w:cs="Arial"/>
          <w:bCs/>
          <w:sz w:val="22"/>
          <w:szCs w:val="22"/>
        </w:rPr>
        <w:t>4</w:t>
      </w:r>
    </w:p>
    <w:p w14:paraId="21DEC55B" w14:textId="77777777" w:rsidR="006D5B1C" w:rsidRPr="00E55E82" w:rsidRDefault="006D5B1C" w:rsidP="00CB195F">
      <w:pPr>
        <w:widowControl/>
        <w:suppressAutoHyphens w:val="0"/>
        <w:ind w:right="16"/>
        <w:jc w:val="center"/>
        <w:rPr>
          <w:rFonts w:ascii="Arial" w:eastAsia="Calibri" w:hAnsi="Arial" w:cs="Arial"/>
          <w:b/>
          <w:kern w:val="0"/>
          <w:sz w:val="22"/>
          <w:szCs w:val="20"/>
        </w:rPr>
      </w:pPr>
      <w:r w:rsidRPr="00E55E82">
        <w:rPr>
          <w:rFonts w:ascii="Arial" w:eastAsia="Calibri" w:hAnsi="Arial" w:cs="Arial"/>
          <w:b/>
          <w:kern w:val="0"/>
          <w:sz w:val="22"/>
          <w:szCs w:val="20"/>
        </w:rPr>
        <w:t>Termin wykonania przedmiotu Umowy</w:t>
      </w:r>
    </w:p>
    <w:p w14:paraId="7A4602BB" w14:textId="77777777" w:rsidR="006D2564" w:rsidRPr="00E55E82" w:rsidRDefault="006D5B1C" w:rsidP="006E6AC1">
      <w:pPr>
        <w:widowControl/>
        <w:numPr>
          <w:ilvl w:val="0"/>
          <w:numId w:val="8"/>
        </w:numPr>
        <w:tabs>
          <w:tab w:val="left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kern w:val="0"/>
          <w:sz w:val="22"/>
          <w:szCs w:val="20"/>
        </w:rPr>
      </w:pPr>
      <w:r w:rsidRPr="00E55E82">
        <w:rPr>
          <w:rFonts w:ascii="Arial" w:eastAsia="Calibri" w:hAnsi="Arial" w:cs="Arial"/>
          <w:kern w:val="0"/>
          <w:sz w:val="22"/>
          <w:szCs w:val="20"/>
        </w:rPr>
        <w:t xml:space="preserve">Termin wykonania </w:t>
      </w:r>
      <w:r w:rsidR="00237FC3" w:rsidRPr="00E55E82">
        <w:rPr>
          <w:rFonts w:ascii="Arial" w:eastAsia="Calibri" w:hAnsi="Arial" w:cs="Arial"/>
          <w:kern w:val="0"/>
          <w:sz w:val="22"/>
          <w:szCs w:val="20"/>
        </w:rPr>
        <w:t xml:space="preserve">przedmiotu </w:t>
      </w:r>
      <w:r w:rsidR="00E34539" w:rsidRPr="00E55E82">
        <w:rPr>
          <w:rFonts w:ascii="Arial" w:eastAsia="Calibri" w:hAnsi="Arial" w:cs="Arial"/>
          <w:kern w:val="0"/>
          <w:sz w:val="22"/>
          <w:szCs w:val="20"/>
        </w:rPr>
        <w:t>umow</w:t>
      </w:r>
      <w:r w:rsidR="00237FC3" w:rsidRPr="00E55E82">
        <w:rPr>
          <w:rFonts w:ascii="Arial" w:eastAsia="Calibri" w:hAnsi="Arial" w:cs="Arial"/>
          <w:kern w:val="0"/>
          <w:sz w:val="22"/>
          <w:szCs w:val="20"/>
        </w:rPr>
        <w:t>y</w:t>
      </w:r>
      <w:r w:rsidR="00E34539" w:rsidRPr="00E55E82">
        <w:rPr>
          <w:rFonts w:ascii="Arial" w:eastAsia="Calibri" w:hAnsi="Arial" w:cs="Arial"/>
          <w:kern w:val="0"/>
          <w:sz w:val="22"/>
          <w:szCs w:val="20"/>
        </w:rPr>
        <w:t>:</w:t>
      </w:r>
      <w:r w:rsidR="00D1495E" w:rsidRPr="00E55E82">
        <w:rPr>
          <w:rFonts w:ascii="Arial" w:eastAsia="Calibri" w:hAnsi="Arial" w:cs="Arial"/>
          <w:kern w:val="0"/>
          <w:sz w:val="22"/>
          <w:szCs w:val="20"/>
        </w:rPr>
        <w:t xml:space="preserve"> </w:t>
      </w:r>
      <w:r w:rsidR="00462537" w:rsidRPr="00E55E82">
        <w:rPr>
          <w:rFonts w:ascii="Arial" w:eastAsia="Calibri" w:hAnsi="Arial" w:cs="Arial"/>
          <w:b/>
          <w:kern w:val="0"/>
          <w:sz w:val="22"/>
          <w:szCs w:val="20"/>
        </w:rPr>
        <w:t>do ……</w:t>
      </w:r>
      <w:r w:rsidR="00D1495E" w:rsidRPr="00E55E82">
        <w:rPr>
          <w:rFonts w:ascii="Arial" w:eastAsia="Calibri" w:hAnsi="Arial" w:cs="Arial"/>
          <w:b/>
          <w:kern w:val="0"/>
          <w:sz w:val="22"/>
          <w:szCs w:val="20"/>
        </w:rPr>
        <w:t xml:space="preserve"> dni </w:t>
      </w:r>
      <w:r w:rsidR="006553FC" w:rsidRPr="00E55E82">
        <w:rPr>
          <w:rFonts w:ascii="Arial" w:eastAsia="Calibri" w:hAnsi="Arial" w:cs="Arial"/>
          <w:b/>
          <w:kern w:val="0"/>
          <w:sz w:val="22"/>
          <w:szCs w:val="20"/>
        </w:rPr>
        <w:t xml:space="preserve">kalendarzowych </w:t>
      </w:r>
      <w:r w:rsidR="00D1495E" w:rsidRPr="00E55E82">
        <w:rPr>
          <w:rFonts w:ascii="Arial" w:eastAsia="Calibri" w:hAnsi="Arial" w:cs="Arial"/>
          <w:b/>
          <w:kern w:val="0"/>
          <w:sz w:val="22"/>
          <w:szCs w:val="20"/>
        </w:rPr>
        <w:t>od dnia podpisania umowy</w:t>
      </w:r>
      <w:r w:rsidR="006D697A" w:rsidRPr="00E55E82">
        <w:rPr>
          <w:rFonts w:ascii="Arial" w:eastAsia="Calibri" w:hAnsi="Arial" w:cs="Arial"/>
          <w:b/>
          <w:kern w:val="0"/>
          <w:sz w:val="22"/>
          <w:szCs w:val="20"/>
        </w:rPr>
        <w:t>.</w:t>
      </w:r>
    </w:p>
    <w:p w14:paraId="6AE3B57E" w14:textId="77777777" w:rsidR="00D02F6A" w:rsidRPr="00E55E82" w:rsidRDefault="00D02F6A" w:rsidP="00FA67E9">
      <w:pPr>
        <w:widowControl/>
        <w:numPr>
          <w:ilvl w:val="0"/>
          <w:numId w:val="8"/>
        </w:numPr>
        <w:tabs>
          <w:tab w:val="left" w:pos="426"/>
        </w:tabs>
        <w:suppressAutoHyphens w:val="0"/>
        <w:ind w:left="426" w:hanging="426"/>
        <w:jc w:val="both"/>
        <w:rPr>
          <w:rFonts w:ascii="Arial" w:eastAsia="Calibri" w:hAnsi="Arial" w:cs="Arial"/>
          <w:kern w:val="0"/>
          <w:sz w:val="22"/>
          <w:szCs w:val="20"/>
        </w:rPr>
      </w:pPr>
      <w:r w:rsidRPr="00E55E82">
        <w:rPr>
          <w:rFonts w:ascii="Arial" w:eastAsia="Calibri" w:hAnsi="Arial" w:cs="Arial"/>
          <w:kern w:val="0"/>
          <w:sz w:val="22"/>
          <w:szCs w:val="20"/>
        </w:rPr>
        <w:t>Przez termin wykonania umowy należy rozumieć dokonanie odbioru przedmiotu umowy zgodnie z procedurą określoną w § 7.</w:t>
      </w:r>
    </w:p>
    <w:p w14:paraId="3CB6A2D4" w14:textId="77777777" w:rsidR="00D02F6A" w:rsidRPr="00E55E82" w:rsidRDefault="00D02F6A" w:rsidP="00CB195F">
      <w:pPr>
        <w:autoSpaceDE w:val="0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459162D3" w14:textId="77777777" w:rsidR="00380F81" w:rsidRPr="00E55E82" w:rsidRDefault="00380F81" w:rsidP="00CB195F">
      <w:pPr>
        <w:autoSpaceDE w:val="0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E55E82">
        <w:rPr>
          <w:rFonts w:ascii="Arial" w:eastAsia="Arial" w:hAnsi="Arial" w:cs="Arial"/>
          <w:b/>
          <w:bCs/>
          <w:sz w:val="22"/>
          <w:szCs w:val="22"/>
        </w:rPr>
        <w:lastRenderedPageBreak/>
        <w:t xml:space="preserve">§ </w:t>
      </w:r>
      <w:r w:rsidR="00595C7D" w:rsidRPr="00E55E82">
        <w:rPr>
          <w:rFonts w:ascii="Arial" w:eastAsia="Arial" w:hAnsi="Arial" w:cs="Arial"/>
          <w:b/>
          <w:bCs/>
          <w:sz w:val="22"/>
          <w:szCs w:val="22"/>
        </w:rPr>
        <w:t>5</w:t>
      </w:r>
    </w:p>
    <w:p w14:paraId="75892140" w14:textId="77777777" w:rsidR="00380F81" w:rsidRPr="00E55E82" w:rsidRDefault="005F1714" w:rsidP="00CB195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55E82">
        <w:rPr>
          <w:rFonts w:ascii="Arial" w:hAnsi="Arial" w:cs="Arial"/>
          <w:b/>
          <w:bCs/>
          <w:sz w:val="22"/>
          <w:szCs w:val="22"/>
        </w:rPr>
        <w:t>Wynagrodzenie, zasady rozliczenia</w:t>
      </w:r>
    </w:p>
    <w:p w14:paraId="28CD83F8" w14:textId="77777777" w:rsidR="00364564" w:rsidRPr="00E55E82" w:rsidRDefault="005F1714" w:rsidP="00C66C09">
      <w:pPr>
        <w:numPr>
          <w:ilvl w:val="0"/>
          <w:numId w:val="9"/>
        </w:numPr>
        <w:tabs>
          <w:tab w:val="clear" w:pos="720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Za wykonanie przedmiotu umowy Strony u</w:t>
      </w:r>
      <w:r w:rsidR="00443541" w:rsidRPr="00E55E82">
        <w:rPr>
          <w:rFonts w:ascii="Arial" w:hAnsi="Arial" w:cs="Arial"/>
          <w:sz w:val="22"/>
          <w:szCs w:val="22"/>
        </w:rPr>
        <w:t>stalają wynagrodzenie</w:t>
      </w:r>
      <w:r w:rsidRPr="00E55E82">
        <w:rPr>
          <w:rFonts w:ascii="Arial" w:hAnsi="Arial" w:cs="Arial"/>
          <w:sz w:val="22"/>
          <w:szCs w:val="22"/>
        </w:rPr>
        <w:t xml:space="preserve"> w wysokości brutto: </w:t>
      </w:r>
      <w:r w:rsidR="00364564" w:rsidRPr="00E55E82">
        <w:rPr>
          <w:rFonts w:ascii="Arial" w:hAnsi="Arial" w:cs="Arial"/>
          <w:sz w:val="22"/>
          <w:szCs w:val="22"/>
        </w:rPr>
        <w:t>…………………………………</w:t>
      </w:r>
      <w:r w:rsidR="009F48E3" w:rsidRPr="00E55E82">
        <w:rPr>
          <w:rFonts w:ascii="Arial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zł</w:t>
      </w:r>
      <w:r w:rsidR="00C66C09" w:rsidRPr="00E55E82">
        <w:rPr>
          <w:rFonts w:ascii="Arial" w:hAnsi="Arial" w:cs="Arial"/>
          <w:sz w:val="22"/>
          <w:szCs w:val="22"/>
        </w:rPr>
        <w:t xml:space="preserve"> </w:t>
      </w:r>
      <w:r w:rsidR="00B27B92" w:rsidRPr="00E55E82">
        <w:rPr>
          <w:rFonts w:ascii="Arial" w:hAnsi="Arial" w:cs="Arial"/>
          <w:sz w:val="22"/>
          <w:szCs w:val="22"/>
        </w:rPr>
        <w:t>(słownie brutto:</w:t>
      </w:r>
      <w:r w:rsidR="00C66C09" w:rsidRPr="00E55E82">
        <w:rPr>
          <w:rFonts w:ascii="Arial" w:hAnsi="Arial" w:cs="Arial"/>
          <w:sz w:val="22"/>
          <w:szCs w:val="22"/>
        </w:rPr>
        <w:t xml:space="preserve"> ………………………………………………….</w:t>
      </w:r>
      <w:r w:rsidR="00364564" w:rsidRPr="00E55E82">
        <w:rPr>
          <w:rFonts w:ascii="Arial" w:hAnsi="Arial" w:cs="Arial"/>
          <w:sz w:val="22"/>
          <w:szCs w:val="22"/>
        </w:rPr>
        <w:t>……………………….……..</w:t>
      </w:r>
      <w:r w:rsidR="00B27B92" w:rsidRPr="00E55E82">
        <w:rPr>
          <w:rFonts w:ascii="Arial" w:hAnsi="Arial" w:cs="Arial"/>
          <w:sz w:val="22"/>
          <w:szCs w:val="22"/>
        </w:rPr>
        <w:t>)</w:t>
      </w:r>
      <w:r w:rsidR="00364564" w:rsidRPr="00E55E82">
        <w:rPr>
          <w:rFonts w:ascii="Arial" w:hAnsi="Arial" w:cs="Arial"/>
          <w:sz w:val="22"/>
          <w:szCs w:val="22"/>
        </w:rPr>
        <w:t xml:space="preserve">, </w:t>
      </w:r>
    </w:p>
    <w:p w14:paraId="6F4C9456" w14:textId="77777777" w:rsidR="001D4EFE" w:rsidRPr="00E55E82" w:rsidRDefault="00364564" w:rsidP="00C66C09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 tym podatek VAT w wysokości ………..%.</w:t>
      </w:r>
    </w:p>
    <w:p w14:paraId="67E39FE0" w14:textId="77777777" w:rsidR="00B5550E" w:rsidRPr="00E55E82" w:rsidRDefault="004D6AAC" w:rsidP="00E722EB">
      <w:pPr>
        <w:autoSpaceDE w:val="0"/>
        <w:ind w:left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</w:t>
      </w:r>
      <w:r w:rsidR="00B5550E" w:rsidRPr="00E55E82">
        <w:rPr>
          <w:rFonts w:ascii="Arial" w:hAnsi="Arial" w:cs="Arial"/>
          <w:sz w:val="22"/>
          <w:szCs w:val="22"/>
        </w:rPr>
        <w:t>skazane w ofercie Wyko</w:t>
      </w:r>
      <w:r w:rsidR="001D4EFE" w:rsidRPr="00E55E82">
        <w:rPr>
          <w:rFonts w:ascii="Arial" w:hAnsi="Arial" w:cs="Arial"/>
          <w:sz w:val="22"/>
          <w:szCs w:val="22"/>
        </w:rPr>
        <w:t>nawcy stanowiącej Załącznik nr 2</w:t>
      </w:r>
      <w:r w:rsidR="00B5550E" w:rsidRPr="00E55E82">
        <w:rPr>
          <w:rFonts w:ascii="Arial" w:hAnsi="Arial" w:cs="Arial"/>
          <w:sz w:val="22"/>
          <w:szCs w:val="22"/>
        </w:rPr>
        <w:t xml:space="preserve"> do niniejszej umowy.</w:t>
      </w:r>
    </w:p>
    <w:p w14:paraId="22793F26" w14:textId="77777777" w:rsidR="005F1714" w:rsidRPr="00E55E82" w:rsidRDefault="005F1714" w:rsidP="006B352D">
      <w:pPr>
        <w:numPr>
          <w:ilvl w:val="0"/>
          <w:numId w:val="10"/>
        </w:numPr>
        <w:tabs>
          <w:tab w:val="left" w:pos="426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Wynagrodzenie ustalono na podstawie oferty Wykonawcy.</w:t>
      </w:r>
    </w:p>
    <w:p w14:paraId="2078686D" w14:textId="53A87262" w:rsidR="005F1714" w:rsidRPr="00E55E82" w:rsidRDefault="005F1714" w:rsidP="008268FB">
      <w:pPr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Wynagrodzenie ryczałtowe obejmuje wszystkie koszty </w:t>
      </w:r>
      <w:r w:rsidR="00F85A31" w:rsidRPr="00E55E82">
        <w:rPr>
          <w:rFonts w:ascii="Arial" w:hAnsi="Arial" w:cs="Arial"/>
          <w:sz w:val="22"/>
          <w:szCs w:val="22"/>
        </w:rPr>
        <w:t>przedmiotu umowy</w:t>
      </w:r>
      <w:r w:rsidRPr="00E55E82">
        <w:rPr>
          <w:rFonts w:ascii="Arial" w:hAnsi="Arial" w:cs="Arial"/>
          <w:sz w:val="22"/>
          <w:szCs w:val="22"/>
        </w:rPr>
        <w:t>, których konieczność wykon</w:t>
      </w:r>
      <w:r w:rsidR="00DB4D41" w:rsidRPr="00E55E82">
        <w:rPr>
          <w:rFonts w:ascii="Arial" w:hAnsi="Arial" w:cs="Arial"/>
          <w:sz w:val="22"/>
          <w:szCs w:val="22"/>
        </w:rPr>
        <w:t>ania wynika w szczególności z S</w:t>
      </w:r>
      <w:r w:rsidR="008268FB" w:rsidRPr="00E55E82">
        <w:rPr>
          <w:rFonts w:ascii="Arial" w:hAnsi="Arial" w:cs="Arial"/>
          <w:sz w:val="22"/>
          <w:szCs w:val="22"/>
        </w:rPr>
        <w:t>WZ oraz wiedzy tec</w:t>
      </w:r>
      <w:r w:rsidR="006E6AC1">
        <w:rPr>
          <w:rFonts w:ascii="Arial" w:hAnsi="Arial" w:cs="Arial"/>
          <w:sz w:val="22"/>
          <w:szCs w:val="22"/>
        </w:rPr>
        <w:t xml:space="preserve">hnicznej w tym wykonanie usług </w:t>
      </w:r>
      <w:r w:rsidR="008268FB" w:rsidRPr="00E55E82">
        <w:rPr>
          <w:rFonts w:ascii="Arial" w:hAnsi="Arial" w:cs="Arial"/>
          <w:sz w:val="22"/>
          <w:szCs w:val="22"/>
        </w:rPr>
        <w:t xml:space="preserve">o których mowa </w:t>
      </w:r>
      <w:r w:rsidR="00CC4F09" w:rsidRPr="00E55E82">
        <w:rPr>
          <w:rFonts w:ascii="Arial" w:hAnsi="Arial" w:cs="Arial"/>
          <w:sz w:val="22"/>
          <w:szCs w:val="22"/>
        </w:rPr>
        <w:t xml:space="preserve">w </w:t>
      </w:r>
      <w:r w:rsidR="00C53B8D" w:rsidRPr="00E55E82">
        <w:rPr>
          <w:rFonts w:ascii="Arial" w:hAnsi="Arial" w:cs="Arial"/>
          <w:sz w:val="22"/>
          <w:szCs w:val="22"/>
        </w:rPr>
        <w:t>§ 1 ust. 4</w:t>
      </w:r>
      <w:r w:rsidR="00CC4F09" w:rsidRPr="00E55E82">
        <w:rPr>
          <w:rFonts w:ascii="Arial" w:hAnsi="Arial" w:cs="Arial"/>
          <w:sz w:val="22"/>
          <w:szCs w:val="22"/>
        </w:rPr>
        <w:t xml:space="preserve"> i </w:t>
      </w:r>
      <w:r w:rsidR="00C53B8D" w:rsidRPr="00E55E82">
        <w:rPr>
          <w:rFonts w:ascii="Arial" w:hAnsi="Arial" w:cs="Arial"/>
          <w:sz w:val="22"/>
          <w:szCs w:val="22"/>
        </w:rPr>
        <w:t xml:space="preserve">5 </w:t>
      </w:r>
      <w:r w:rsidR="008268FB" w:rsidRPr="00E55E82">
        <w:rPr>
          <w:rFonts w:ascii="Arial" w:hAnsi="Arial" w:cs="Arial"/>
          <w:sz w:val="22"/>
          <w:szCs w:val="22"/>
        </w:rPr>
        <w:t xml:space="preserve">oraz § 2 umowy. </w:t>
      </w:r>
    </w:p>
    <w:p w14:paraId="464AEC59" w14:textId="77777777" w:rsidR="005F1714" w:rsidRPr="00E55E82" w:rsidRDefault="005F1714" w:rsidP="006B352D">
      <w:pPr>
        <w:numPr>
          <w:ilvl w:val="0"/>
          <w:numId w:val="10"/>
        </w:numPr>
        <w:tabs>
          <w:tab w:val="left" w:pos="426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Wszelkie rozliczenia między Stronami odbywać się będą w PLN</w:t>
      </w:r>
      <w:r w:rsidR="00AD784C" w:rsidRPr="00E55E82">
        <w:rPr>
          <w:rFonts w:ascii="Arial" w:hAnsi="Arial" w:cs="Arial"/>
          <w:sz w:val="22"/>
          <w:szCs w:val="22"/>
        </w:rPr>
        <w:t>.</w:t>
      </w:r>
    </w:p>
    <w:p w14:paraId="4359E880" w14:textId="0356DAE5" w:rsidR="005F1714" w:rsidRPr="00E55E82" w:rsidRDefault="008268FB" w:rsidP="001D4EFE">
      <w:pPr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Wykonawca oświadcza, iż rzetelnie ocenił wszystkie koszty wykonania niniejszej umowy i na tej podstawie określił wysokość zaoferowanego wynagrodzenia ryczałtowego. </w:t>
      </w:r>
      <w:r w:rsidRPr="00E55E82">
        <w:rPr>
          <w:rFonts w:ascii="Arial" w:hAnsi="Arial" w:cs="Arial"/>
          <w:color w:val="000000" w:themeColor="text1"/>
          <w:sz w:val="22"/>
          <w:szCs w:val="22"/>
        </w:rPr>
        <w:t xml:space="preserve">Ryzyko </w:t>
      </w:r>
      <w:r w:rsidR="005C4CBB" w:rsidRPr="00E55E82">
        <w:rPr>
          <w:rFonts w:ascii="Arial" w:hAnsi="Arial" w:cs="Arial"/>
          <w:color w:val="000000" w:themeColor="text1"/>
          <w:sz w:val="22"/>
          <w:szCs w:val="22"/>
        </w:rPr>
        <w:t>nieuwzględnienia</w:t>
      </w:r>
      <w:r w:rsidRPr="00E55E82">
        <w:rPr>
          <w:rFonts w:ascii="Arial" w:hAnsi="Arial" w:cs="Arial"/>
          <w:color w:val="000000" w:themeColor="text1"/>
          <w:sz w:val="22"/>
          <w:szCs w:val="22"/>
        </w:rPr>
        <w:t xml:space="preserve"> w zaoferowanym wynagrodzeniu wszystkich kosztów wykonania umowy</w:t>
      </w:r>
      <w:r w:rsidR="005C4CBB" w:rsidRPr="00E55E82">
        <w:rPr>
          <w:rFonts w:ascii="Arial" w:hAnsi="Arial" w:cs="Arial"/>
          <w:color w:val="000000" w:themeColor="text1"/>
          <w:sz w:val="22"/>
          <w:szCs w:val="22"/>
        </w:rPr>
        <w:t>,</w:t>
      </w:r>
      <w:r w:rsidRPr="00E55E82">
        <w:rPr>
          <w:rFonts w:ascii="Arial" w:hAnsi="Arial" w:cs="Arial"/>
          <w:color w:val="000000" w:themeColor="text1"/>
          <w:sz w:val="22"/>
          <w:szCs w:val="22"/>
        </w:rPr>
        <w:t xml:space="preserve"> ponosi Wykonawca.</w:t>
      </w:r>
    </w:p>
    <w:p w14:paraId="6B394BFE" w14:textId="77777777" w:rsidR="005F1714" w:rsidRPr="00E55E82" w:rsidRDefault="005F1714" w:rsidP="001D4EFE">
      <w:pPr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Wykonawca ponosi ryzyko i ciężar odpowiedzialności i wykonania wszystkich prac niezbędnych do należytej realizacji </w:t>
      </w:r>
      <w:r w:rsidR="00F85A31" w:rsidRPr="00E55E82">
        <w:rPr>
          <w:rFonts w:ascii="Arial" w:hAnsi="Arial" w:cs="Arial"/>
          <w:sz w:val="22"/>
          <w:szCs w:val="22"/>
        </w:rPr>
        <w:t>umowy</w:t>
      </w:r>
      <w:r w:rsidRPr="00E55E82">
        <w:rPr>
          <w:rFonts w:ascii="Arial" w:hAnsi="Arial" w:cs="Arial"/>
          <w:sz w:val="22"/>
          <w:szCs w:val="22"/>
        </w:rPr>
        <w:t>.</w:t>
      </w:r>
    </w:p>
    <w:p w14:paraId="7E19DE85" w14:textId="65D4D936" w:rsidR="00DB2C54" w:rsidRPr="006E6AC1" w:rsidRDefault="005F1714" w:rsidP="006E6AC1">
      <w:pPr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Wykonawca oświadcza, że miał wszelkie informacje </w:t>
      </w:r>
      <w:r w:rsidR="006E6AC1">
        <w:rPr>
          <w:rFonts w:ascii="Arial" w:hAnsi="Arial" w:cs="Arial"/>
          <w:sz w:val="22"/>
          <w:szCs w:val="22"/>
        </w:rPr>
        <w:t xml:space="preserve">niezbędne do prawidłowej wyceny </w:t>
      </w:r>
      <w:r w:rsidRPr="00E55E82">
        <w:rPr>
          <w:rFonts w:ascii="Arial" w:hAnsi="Arial" w:cs="Arial"/>
          <w:sz w:val="22"/>
          <w:szCs w:val="22"/>
        </w:rPr>
        <w:t>wartości</w:t>
      </w:r>
      <w:r w:rsidR="006E6AC1">
        <w:rPr>
          <w:rFonts w:ascii="Arial" w:hAnsi="Arial" w:cs="Arial"/>
          <w:sz w:val="22"/>
          <w:szCs w:val="22"/>
        </w:rPr>
        <w:t xml:space="preserve"> </w:t>
      </w:r>
      <w:r w:rsidR="00047146" w:rsidRPr="006E6AC1">
        <w:rPr>
          <w:rFonts w:ascii="Arial" w:hAnsi="Arial" w:cs="Arial"/>
          <w:sz w:val="22"/>
          <w:szCs w:val="22"/>
        </w:rPr>
        <w:t>U</w:t>
      </w:r>
      <w:r w:rsidR="00DB2C54" w:rsidRPr="006E6AC1">
        <w:rPr>
          <w:rFonts w:ascii="Arial" w:hAnsi="Arial" w:cs="Arial"/>
          <w:sz w:val="22"/>
          <w:szCs w:val="22"/>
        </w:rPr>
        <w:t>mowy.</w:t>
      </w:r>
    </w:p>
    <w:p w14:paraId="417A998A" w14:textId="77777777" w:rsidR="00056FEA" w:rsidRPr="00E55E82" w:rsidRDefault="00056FEA" w:rsidP="00AE0EBC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Wykonawca otrzyma wynagrodzenie określone w ust. 1 niniejszego paragrafu, po wykonaniu całości przedmiotu umowy, które potwierdzone zostanie Protokołem końcowym odbioru dostawy podpisanym przez obie strony.</w:t>
      </w:r>
    </w:p>
    <w:p w14:paraId="17611B54" w14:textId="77777777" w:rsidR="00D91B07" w:rsidRPr="00E55E82" w:rsidRDefault="00AE0EBC" w:rsidP="00AE0EBC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Podstawą formalno-prawną do wystawienia faktury i żądania przez Wykonawcę wynagrodzenia za zrealizowany przedmiot zamówienia, będzie podpisany przez Zamawiającego</w:t>
      </w:r>
      <w:r w:rsidR="00FA67E9" w:rsidRPr="00E55E82">
        <w:rPr>
          <w:rFonts w:ascii="Arial" w:hAnsi="Arial" w:cs="Arial"/>
          <w:sz w:val="22"/>
          <w:szCs w:val="22"/>
        </w:rPr>
        <w:t xml:space="preserve"> protokół końcowy odbioru dostawy</w:t>
      </w:r>
      <w:r w:rsidRPr="00E55E82">
        <w:rPr>
          <w:rFonts w:ascii="Arial" w:hAnsi="Arial" w:cs="Arial"/>
          <w:sz w:val="22"/>
          <w:szCs w:val="22"/>
        </w:rPr>
        <w:t>, sporządzony na bazie procedury określonej w § 7</w:t>
      </w:r>
      <w:r w:rsidR="00716ECB" w:rsidRPr="00E55E82">
        <w:rPr>
          <w:rFonts w:ascii="Arial" w:hAnsi="Arial" w:cs="Arial"/>
          <w:sz w:val="22"/>
          <w:szCs w:val="22"/>
        </w:rPr>
        <w:t>.</w:t>
      </w:r>
    </w:p>
    <w:p w14:paraId="036210FA" w14:textId="5B7C7F05" w:rsidR="00AE0EBC" w:rsidRPr="00E55E82" w:rsidRDefault="00AE0EBC" w:rsidP="00AE0EBC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Zapłata wynagrodzenia nastąpi przelewem na rachunek Wykonawcy w oparciu </w:t>
      </w:r>
      <w:r w:rsidR="009964ED">
        <w:rPr>
          <w:rFonts w:ascii="Arial" w:hAnsi="Arial" w:cs="Arial"/>
          <w:sz w:val="22"/>
          <w:szCs w:val="22"/>
        </w:rPr>
        <w:br/>
      </w:r>
      <w:r w:rsidRPr="00E55E82">
        <w:rPr>
          <w:rFonts w:ascii="Arial" w:hAnsi="Arial" w:cs="Arial"/>
          <w:sz w:val="22"/>
          <w:szCs w:val="22"/>
        </w:rPr>
        <w:t xml:space="preserve">o prawidłowo wystawioną fakturę w terminie </w:t>
      </w:r>
      <w:r w:rsidRPr="00E55E82">
        <w:rPr>
          <w:rFonts w:ascii="Arial" w:hAnsi="Arial" w:cs="Arial"/>
          <w:b/>
          <w:sz w:val="22"/>
          <w:szCs w:val="22"/>
        </w:rPr>
        <w:t>30 dni</w:t>
      </w:r>
      <w:r w:rsidRPr="00E55E82">
        <w:rPr>
          <w:rFonts w:ascii="Arial" w:hAnsi="Arial" w:cs="Arial"/>
          <w:sz w:val="22"/>
          <w:szCs w:val="22"/>
        </w:rPr>
        <w:t xml:space="preserve"> od dnia doręczenia faktury Zamawiającemu.</w:t>
      </w:r>
    </w:p>
    <w:p w14:paraId="643207C8" w14:textId="653D8407" w:rsidR="00BD60A4" w:rsidRPr="00E55E82" w:rsidRDefault="00DB2C54" w:rsidP="00DB2C54">
      <w:pPr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Wykonawca oświadcza, że numer rachunku </w:t>
      </w:r>
      <w:r w:rsidR="00CC4F09" w:rsidRPr="00E55E82">
        <w:rPr>
          <w:rFonts w:ascii="Arial" w:hAnsi="Arial" w:cs="Arial"/>
          <w:sz w:val="22"/>
          <w:szCs w:val="22"/>
        </w:rPr>
        <w:t>bankowego wskazany na fakturze wystawionej</w:t>
      </w:r>
      <w:r w:rsidRPr="00E55E82">
        <w:rPr>
          <w:rFonts w:ascii="Arial" w:hAnsi="Arial" w:cs="Arial"/>
          <w:sz w:val="22"/>
          <w:szCs w:val="22"/>
        </w:rPr>
        <w:t xml:space="preserve"> w związku z realizacją umowy, jes</w:t>
      </w:r>
      <w:r w:rsidR="00CC4F09" w:rsidRPr="00E55E82">
        <w:rPr>
          <w:rFonts w:ascii="Arial" w:hAnsi="Arial" w:cs="Arial"/>
          <w:sz w:val="22"/>
          <w:szCs w:val="22"/>
        </w:rPr>
        <w:t>t numerem zgłoszonym do Urzędu S</w:t>
      </w:r>
      <w:r w:rsidRPr="00E55E82">
        <w:rPr>
          <w:rFonts w:ascii="Arial" w:hAnsi="Arial" w:cs="Arial"/>
          <w:sz w:val="22"/>
          <w:szCs w:val="22"/>
        </w:rPr>
        <w:t>karbowego i jest właściwym dla dokonywania rozliczeń na zasadach podzielonej płatności (splitpayment), zgodnie z przepisami ustawy z dnia 11 marca 2004 r. o podatku od towarów i usług (</w:t>
      </w:r>
      <w:r w:rsidR="00A27BAC">
        <w:rPr>
          <w:rFonts w:ascii="Arial" w:hAnsi="Arial" w:cs="Arial"/>
          <w:sz w:val="22"/>
          <w:szCs w:val="22"/>
        </w:rPr>
        <w:t>t.j. Dz.U. z 2025 r. poz. 775</w:t>
      </w:r>
      <w:r w:rsidRPr="00E55E82">
        <w:rPr>
          <w:rFonts w:ascii="Arial" w:hAnsi="Arial" w:cs="Arial"/>
          <w:sz w:val="22"/>
          <w:szCs w:val="22"/>
        </w:rPr>
        <w:t>).</w:t>
      </w:r>
    </w:p>
    <w:p w14:paraId="6E617000" w14:textId="77777777" w:rsidR="00D0753F" w:rsidRPr="00E55E82" w:rsidRDefault="00D0753F" w:rsidP="00047146">
      <w:pPr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55E82">
        <w:rPr>
          <w:rFonts w:ascii="Arial" w:eastAsia="Batang" w:hAnsi="Arial" w:cs="Arial"/>
          <w:kern w:val="0"/>
          <w:sz w:val="22"/>
          <w:szCs w:val="22"/>
        </w:rPr>
        <w:t>Płatność dokonywana będzie przez Zamawiającego przelewem na rachunek bankowy Wykonawcy wskazan</w:t>
      </w:r>
      <w:r w:rsidR="00533687" w:rsidRPr="00E55E82">
        <w:rPr>
          <w:rFonts w:ascii="Arial" w:eastAsia="Batang" w:hAnsi="Arial" w:cs="Arial"/>
          <w:kern w:val="0"/>
          <w:sz w:val="22"/>
          <w:szCs w:val="22"/>
        </w:rPr>
        <w:t>y na fakturze</w:t>
      </w:r>
      <w:r w:rsidRPr="00E55E82">
        <w:rPr>
          <w:rFonts w:ascii="Arial" w:eastAsia="Batang" w:hAnsi="Arial" w:cs="Arial"/>
          <w:kern w:val="0"/>
          <w:sz w:val="22"/>
          <w:szCs w:val="22"/>
        </w:rPr>
        <w:t>.</w:t>
      </w:r>
    </w:p>
    <w:p w14:paraId="03FEDC09" w14:textId="77777777" w:rsidR="00A27BAC" w:rsidRPr="00A27BAC" w:rsidRDefault="00AE0EBC" w:rsidP="00716ECB">
      <w:pPr>
        <w:numPr>
          <w:ilvl w:val="0"/>
          <w:numId w:val="10"/>
        </w:numPr>
        <w:tabs>
          <w:tab w:val="left" w:pos="426"/>
        </w:tabs>
        <w:autoSpaceDE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Fakturę należy wystawić na: </w:t>
      </w:r>
    </w:p>
    <w:p w14:paraId="052D6058" w14:textId="77777777" w:rsidR="00A27BAC" w:rsidRPr="00A27BAC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A27BAC">
        <w:rPr>
          <w:rFonts w:ascii="Arial" w:hAnsi="Arial" w:cs="Arial"/>
          <w:b/>
          <w:sz w:val="22"/>
          <w:szCs w:val="22"/>
        </w:rPr>
        <w:t xml:space="preserve">Nabywca: </w:t>
      </w:r>
    </w:p>
    <w:p w14:paraId="7D332D03" w14:textId="4AADA959" w:rsidR="00A27BAC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Gmina Stary Dzierzgoń</w:t>
      </w:r>
      <w:r w:rsidR="00AE0EBC" w:rsidRPr="00E55E82">
        <w:rPr>
          <w:rFonts w:ascii="Arial" w:hAnsi="Arial" w:cs="Arial"/>
          <w:b/>
          <w:sz w:val="22"/>
          <w:szCs w:val="22"/>
        </w:rPr>
        <w:t xml:space="preserve"> </w:t>
      </w:r>
    </w:p>
    <w:p w14:paraId="03468717" w14:textId="2251B658" w:rsidR="00A27BAC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Stary Dzierzgoń 71</w:t>
      </w:r>
      <w:r w:rsidR="00AE0EBC" w:rsidRPr="00E55E82">
        <w:rPr>
          <w:rFonts w:ascii="Arial" w:hAnsi="Arial" w:cs="Arial"/>
          <w:b/>
          <w:sz w:val="22"/>
          <w:szCs w:val="22"/>
        </w:rPr>
        <w:t xml:space="preserve"> </w:t>
      </w:r>
    </w:p>
    <w:p w14:paraId="33CD1A8C" w14:textId="5C2246C1" w:rsidR="00A27BAC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82-450 Stary Dzierzgoń</w:t>
      </w:r>
      <w:r w:rsidR="00AE0EBC" w:rsidRPr="00E55E82">
        <w:rPr>
          <w:rFonts w:ascii="Arial" w:hAnsi="Arial" w:cs="Arial"/>
          <w:b/>
          <w:sz w:val="22"/>
          <w:szCs w:val="22"/>
        </w:rPr>
        <w:t xml:space="preserve"> </w:t>
      </w:r>
    </w:p>
    <w:p w14:paraId="2B12A2DE" w14:textId="0A867113" w:rsidR="00AE0EBC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NIP 5792069730</w:t>
      </w:r>
    </w:p>
    <w:p w14:paraId="62ACAA03" w14:textId="77777777" w:rsidR="00A27BAC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</w:p>
    <w:p w14:paraId="15031334" w14:textId="7370B9BD" w:rsidR="00A27BAC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Odbiorca: </w:t>
      </w:r>
    </w:p>
    <w:p w14:paraId="3F95C947" w14:textId="77777777" w:rsidR="00A27BAC" w:rsidRPr="00A27BAC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A27BAC">
        <w:rPr>
          <w:rFonts w:ascii="Arial" w:hAnsi="Arial" w:cs="Arial"/>
          <w:b/>
          <w:sz w:val="22"/>
          <w:szCs w:val="22"/>
        </w:rPr>
        <w:t xml:space="preserve">Gmina Stary Dzierzgoń </w:t>
      </w:r>
    </w:p>
    <w:p w14:paraId="70578973" w14:textId="77777777" w:rsidR="00A27BAC" w:rsidRPr="00A27BAC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A27BAC">
        <w:rPr>
          <w:rFonts w:ascii="Arial" w:hAnsi="Arial" w:cs="Arial"/>
          <w:b/>
          <w:sz w:val="22"/>
          <w:szCs w:val="22"/>
        </w:rPr>
        <w:t xml:space="preserve">Stary Dzierzgoń 71 </w:t>
      </w:r>
    </w:p>
    <w:p w14:paraId="46926E29" w14:textId="6940E6C1" w:rsidR="00A27BAC" w:rsidRPr="00E55E82" w:rsidRDefault="00A27BAC" w:rsidP="00A27BAC">
      <w:pPr>
        <w:tabs>
          <w:tab w:val="left" w:pos="426"/>
        </w:tabs>
        <w:autoSpaceDE w:val="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A27BAC">
        <w:rPr>
          <w:rFonts w:ascii="Arial" w:hAnsi="Arial" w:cs="Arial"/>
          <w:b/>
          <w:sz w:val="22"/>
          <w:szCs w:val="22"/>
        </w:rPr>
        <w:t>82-450 Stary Dzierzgoń</w:t>
      </w:r>
    </w:p>
    <w:p w14:paraId="04FEE3A9" w14:textId="77777777" w:rsidR="00246DE3" w:rsidRPr="00E55E82" w:rsidRDefault="00246DE3" w:rsidP="00CB195F">
      <w:pPr>
        <w:autoSpaceDE w:val="0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41708909" w14:textId="77777777" w:rsidR="000A19C6" w:rsidRPr="00E55E82" w:rsidRDefault="000A19C6" w:rsidP="00CB195F">
      <w:pPr>
        <w:autoSpaceDE w:val="0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E55E82">
        <w:rPr>
          <w:rFonts w:ascii="Arial" w:eastAsia="Arial" w:hAnsi="Arial" w:cs="Arial"/>
          <w:b/>
          <w:bCs/>
          <w:sz w:val="22"/>
          <w:szCs w:val="22"/>
        </w:rPr>
        <w:t xml:space="preserve">§ </w:t>
      </w:r>
      <w:r w:rsidR="00595C7D" w:rsidRPr="00E55E82">
        <w:rPr>
          <w:rFonts w:ascii="Arial" w:eastAsia="Arial" w:hAnsi="Arial" w:cs="Arial"/>
          <w:b/>
          <w:bCs/>
          <w:sz w:val="22"/>
          <w:szCs w:val="22"/>
        </w:rPr>
        <w:t>6</w:t>
      </w:r>
    </w:p>
    <w:p w14:paraId="1545F26B" w14:textId="77777777" w:rsidR="00995370" w:rsidRPr="00E55E82" w:rsidRDefault="00A50CCB" w:rsidP="00CB195F">
      <w:pPr>
        <w:autoSpaceDE w:val="0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E55E82">
        <w:rPr>
          <w:rFonts w:ascii="Arial" w:eastAsia="Arial" w:hAnsi="Arial" w:cs="Arial"/>
          <w:b/>
          <w:bCs/>
          <w:sz w:val="22"/>
          <w:szCs w:val="22"/>
        </w:rPr>
        <w:t>Podwykonawstwo</w:t>
      </w:r>
    </w:p>
    <w:p w14:paraId="3771A5AC" w14:textId="77777777" w:rsidR="00483B8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Wykonawca może zlecić podwykonawcy zgodnie z ofertą wykonanie części </w:t>
      </w:r>
      <w:r w:rsidR="00483B8D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zamówienia.</w:t>
      </w:r>
    </w:p>
    <w:p w14:paraId="1DED972C" w14:textId="559ABB16" w:rsidR="008268FB" w:rsidRPr="00E55E82" w:rsidRDefault="008268FB" w:rsidP="008268FB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Wykonawca zobowiązany jest do przedłożenia Zamawiającem</w:t>
      </w:r>
      <w:r w:rsidR="006E6AC1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u do akceptacji projektu umowy 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z podwykonawcą. Wykonawca zobowiązany jest do zawarcia w umowie </w:t>
      </w:r>
      <w:r w:rsidR="00A27BAC">
        <w:rPr>
          <w:rFonts w:ascii="Arial" w:eastAsia="Calibri" w:hAnsi="Arial" w:cs="Arial"/>
          <w:kern w:val="0"/>
          <w:sz w:val="22"/>
          <w:szCs w:val="22"/>
          <w:lang w:eastAsia="en-US"/>
        </w:rPr>
        <w:br/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z podwykonawcą wszystkich warunków i obowiązków wynikających z niniejszej umowy, 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lastRenderedPageBreak/>
        <w:t xml:space="preserve">w zakresie objętym wykonywaniem przedmiotu umowy przez podwykonawców, </w:t>
      </w:r>
      <w:r w:rsidR="00A27BAC">
        <w:rPr>
          <w:rFonts w:ascii="Arial" w:eastAsia="Calibri" w:hAnsi="Arial" w:cs="Arial"/>
          <w:kern w:val="0"/>
          <w:sz w:val="22"/>
          <w:szCs w:val="22"/>
          <w:lang w:eastAsia="en-US"/>
        </w:rPr>
        <w:br/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w szczególności termin zapłaty podwykonawcy musi być krótszy niż termin zapłaty przez Zamawiającego na rzecz Wykonawcy.</w:t>
      </w:r>
    </w:p>
    <w:p w14:paraId="3ECD24BD" w14:textId="5F4A2E22" w:rsidR="008268FB" w:rsidRPr="00E55E82" w:rsidRDefault="008268FB" w:rsidP="008268FB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hAnsi="Arial" w:cs="Arial"/>
          <w:sz w:val="22"/>
          <w:szCs w:val="22"/>
        </w:rPr>
        <w:t>Jeżeli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Zamawiający,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w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terminie</w:t>
      </w:r>
      <w:r w:rsidR="00D43CF6">
        <w:rPr>
          <w:rFonts w:ascii="Arial" w:eastAsia="Times New Roman" w:hAnsi="Arial" w:cs="Arial"/>
          <w:sz w:val="22"/>
          <w:szCs w:val="22"/>
        </w:rPr>
        <w:t xml:space="preserve"> 5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dni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od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przedstawienia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mu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przez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Wykonawcę</w:t>
      </w:r>
      <w:r w:rsidRPr="00E55E82">
        <w:rPr>
          <w:rFonts w:ascii="Arial" w:eastAsia="Times New Roman" w:hAnsi="Arial" w:cs="Arial"/>
          <w:sz w:val="22"/>
          <w:szCs w:val="22"/>
        </w:rPr>
        <w:t xml:space="preserve"> projektu </w:t>
      </w:r>
      <w:r w:rsidRPr="00E55E82">
        <w:rPr>
          <w:rFonts w:ascii="Arial" w:hAnsi="Arial" w:cs="Arial"/>
          <w:sz w:val="22"/>
          <w:szCs w:val="22"/>
        </w:rPr>
        <w:t>umowy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podwykonawcą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nie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zgłosi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na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piśmie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sprzeciwu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lub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zastrzeżeń,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uważa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się,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że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wyraził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zgodę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na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zawarcie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umowy.</w:t>
      </w:r>
    </w:p>
    <w:p w14:paraId="5F073183" w14:textId="070E93F0" w:rsidR="008268FB" w:rsidRPr="00E55E82" w:rsidRDefault="008268FB" w:rsidP="008268FB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hAnsi="Arial" w:cs="Arial"/>
          <w:sz w:val="22"/>
          <w:szCs w:val="22"/>
        </w:rPr>
        <w:t>Po akceptacji przez Zamawiającego projektu Umowy o podwykonawstwo lub po bezskutecznym upływie terminu na zgłoszenie przez Zamawiającego zastrzeżeń do tego projektu, Wykonawca przedłoży poświadczony za zgodność z oryginałem odpis Umo</w:t>
      </w:r>
      <w:r w:rsidR="00D43CF6">
        <w:rPr>
          <w:rFonts w:ascii="Arial" w:hAnsi="Arial" w:cs="Arial"/>
          <w:sz w:val="22"/>
          <w:szCs w:val="22"/>
        </w:rPr>
        <w:t>wy o podwykonawstwo w terminie 5</w:t>
      </w:r>
      <w:r w:rsidRPr="00E55E82">
        <w:rPr>
          <w:rFonts w:ascii="Arial" w:hAnsi="Arial" w:cs="Arial"/>
          <w:sz w:val="22"/>
          <w:szCs w:val="22"/>
        </w:rPr>
        <w:t xml:space="preserve"> dni od dnia zawarcia tej umowy.</w:t>
      </w:r>
    </w:p>
    <w:p w14:paraId="32035A0A" w14:textId="1CA53A31" w:rsidR="008268FB" w:rsidRPr="00E55E82" w:rsidRDefault="00D43CF6" w:rsidP="008268FB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Jeżeli Zamawiający w terminie 5</w:t>
      </w:r>
      <w:r w:rsidR="008268FB" w:rsidRPr="00E55E82">
        <w:rPr>
          <w:rFonts w:ascii="Arial" w:hAnsi="Arial" w:cs="Arial"/>
          <w:sz w:val="22"/>
          <w:szCs w:val="22"/>
        </w:rPr>
        <w:t xml:space="preserve"> dni od dnia przedłożenia Umowy o podwykonawstwo nie zgłosi na piśmie sprzeciwu, uważa się, że zaakceptował tę umowę.</w:t>
      </w:r>
    </w:p>
    <w:p w14:paraId="45A1F73E" w14:textId="77777777" w:rsidR="008268FB" w:rsidRPr="00E55E82" w:rsidRDefault="008268FB" w:rsidP="008268FB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hAnsi="Arial" w:cs="Arial"/>
          <w:sz w:val="22"/>
          <w:szCs w:val="22"/>
        </w:rPr>
        <w:t>Zawarcie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przez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podwykonawcę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umowy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dalszym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podwykonawcą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wymaga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zgody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Zamawiającego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i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Wykonawcy.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Przepis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ust.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2, 3, 4 i 5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stosuje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się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>odpowiednio.</w:t>
      </w:r>
      <w:r w:rsidRPr="00E55E82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196D58B" w14:textId="77777777" w:rsidR="00483B8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Za przestrzeganie postanowień niniejszej umowy w zakresie realizacji jej przez podwykonawców odpowiada Wykonawca.</w:t>
      </w:r>
    </w:p>
    <w:p w14:paraId="428B3566" w14:textId="77777777" w:rsidR="00483B8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Zamawiający nie wyrazi zgody n</w:t>
      </w:r>
      <w:r w:rsidR="008268FB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a zawarcie umowy z podwykonawcą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, której treść będzie sprzeczna z treścią niniejszej umowy.</w:t>
      </w:r>
    </w:p>
    <w:p w14:paraId="718C664A" w14:textId="09B624B3" w:rsidR="00483B8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W przypadku powierzenia przez Wykonawcę realizacji części dostaw podwykonawcy, Wykonawca jest zobowiązany do dokonania we własnym zakresie zapłaty wynagrodzenia należnego podwykonawcy z zachowaniem terminów płatności określonych w umowie z podwykonawcą.</w:t>
      </w:r>
    </w:p>
    <w:p w14:paraId="323D15BA" w14:textId="7BAD8F7D" w:rsidR="00483B8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Jeżeli w terminie określonym w umowie z podwykonawcą Wykonawca nie dokona </w:t>
      </w:r>
      <w:r w:rsidR="00A27BAC">
        <w:rPr>
          <w:rFonts w:ascii="Arial" w:eastAsia="Calibri" w:hAnsi="Arial" w:cs="Arial"/>
          <w:kern w:val="0"/>
          <w:sz w:val="22"/>
          <w:szCs w:val="22"/>
          <w:lang w:eastAsia="en-US"/>
        </w:rPr>
        <w:br/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w całości lub w części zapłaty wynagrodzenia podwykonawcy, a podwykonawca zwróci się z żądaniem zapłaty tego wynagrodzenia bezpośrednio przez Zamawiającego </w:t>
      </w:r>
      <w:r w:rsidR="00A27BAC">
        <w:rPr>
          <w:rFonts w:ascii="Arial" w:eastAsia="Calibri" w:hAnsi="Arial" w:cs="Arial"/>
          <w:kern w:val="0"/>
          <w:sz w:val="22"/>
          <w:szCs w:val="22"/>
          <w:lang w:eastAsia="en-US"/>
        </w:rPr>
        <w:br/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i udokumentuje zasadność takiego żądania fakturą zaakceptowaną przez Wykonawcę </w:t>
      </w:r>
      <w:r w:rsidR="00A27BAC">
        <w:rPr>
          <w:rFonts w:ascii="Arial" w:eastAsia="Calibri" w:hAnsi="Arial" w:cs="Arial"/>
          <w:kern w:val="0"/>
          <w:sz w:val="22"/>
          <w:szCs w:val="22"/>
          <w:lang w:eastAsia="en-US"/>
        </w:rPr>
        <w:br/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i dokumentami potwierdzającymi wykonanie i odbiór fakturowanych dostaw, Zamawiający zapłaci na rzecz podwykonawcy kwotę będącą przedmiotem tego żądania. Zamawiający dokona potrącenia powyższej kwoty z płatności przysługującej Wykonawcy.</w:t>
      </w:r>
    </w:p>
    <w:p w14:paraId="6C77492C" w14:textId="77777777" w:rsidR="00483B8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Zatrudnienie podwykonawcy dla wykonania części dostaw nie zmienia zobowiązań Wykonawcy wobec Zamawiającego do wykonania tej części dostaw. Wykonawca jest odpowiedzialny za działania, uchybienia lub zaniedbania podwykonawców i ich pracowników w takim samym stopniu, jakby to były działania, uchybienia lub zaniedbania jego własnych pracowników. </w:t>
      </w:r>
    </w:p>
    <w:p w14:paraId="373F1D90" w14:textId="77777777" w:rsidR="00483B8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strike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Podwykonawcy muszą s</w:t>
      </w:r>
      <w:r w:rsidR="00BF6432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pełniać warunki </w:t>
      </w:r>
      <w:r w:rsidR="001527A0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o których mowa w art. 112 ustawy Pzp, określonych przez Zamawiającego w SWZ.</w:t>
      </w:r>
    </w:p>
    <w:p w14:paraId="0B5DEB77" w14:textId="67552EA3" w:rsidR="00483B8D" w:rsidRPr="00E55E82" w:rsidRDefault="00A27BAC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eastAsia="en-US"/>
        </w:rPr>
        <w:t>Wykonawca, który w toku postę</w:t>
      </w:r>
      <w:r w:rsidR="005262AD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powania o udzielenie zamówienia publicznego, powoływał się na</w:t>
      </w:r>
      <w:r w:rsidR="00BF6432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zasadach określonych w art. 118</w:t>
      </w:r>
      <w:r w:rsidR="005262AD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ustawy Pzp na zasoby podwykonawcy lub podwykonawców, przysługuje prawo do zmiany albo rezygnacji </w:t>
      </w:r>
      <w:r>
        <w:rPr>
          <w:rFonts w:ascii="Arial" w:eastAsia="Calibri" w:hAnsi="Arial" w:cs="Arial"/>
          <w:kern w:val="0"/>
          <w:sz w:val="22"/>
          <w:szCs w:val="22"/>
          <w:lang w:eastAsia="en-US"/>
        </w:rPr>
        <w:br/>
      </w:r>
      <w:r w:rsidR="005262AD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z podwykonawcy lub podwykonawców w trakcie realizacji umowy.</w:t>
      </w:r>
    </w:p>
    <w:p w14:paraId="2D1EF904" w14:textId="3FE44284" w:rsidR="00483B8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W przypadku zmiany albo rezygnacji z podwykonawcy, o których mowa w ust. </w:t>
      </w:r>
      <w:r w:rsidR="00B069AC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8 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niniejszego paragrafu, w celu wykazania spełnienia warunków udziału w postępowaniu, Wykonawca jest obowiązany wykazać Zamawiającemu, iż proponowany inny podwykonawca lub Wykonawca samodzielnie  spełnia je w stopniu nie mniejs</w:t>
      </w:r>
      <w:r w:rsidR="00A27BAC">
        <w:rPr>
          <w:rFonts w:ascii="Arial" w:eastAsia="Calibri" w:hAnsi="Arial" w:cs="Arial"/>
          <w:kern w:val="0"/>
          <w:sz w:val="22"/>
          <w:szCs w:val="22"/>
          <w:lang w:eastAsia="en-US"/>
        </w:rPr>
        <w:t>zym niż wymagany w trakcie postę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powania o udzielenie zamówienia. </w:t>
      </w:r>
    </w:p>
    <w:p w14:paraId="1843DE8E" w14:textId="62795C9E" w:rsidR="00483B8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W celu spełnienia powyższego obowiązku Wykonawca przed planowanym dokonaniem zmiany albo rezygnacji  z podwykonawcy, o którym mowa w ustępie poprzedzającym, prze</w:t>
      </w:r>
      <w:r w:rsidR="00D43CF6">
        <w:rPr>
          <w:rFonts w:ascii="Arial" w:eastAsia="Calibri" w:hAnsi="Arial" w:cs="Arial"/>
          <w:kern w:val="0"/>
          <w:sz w:val="22"/>
          <w:szCs w:val="22"/>
          <w:lang w:eastAsia="en-US"/>
        </w:rPr>
        <w:t>dłoży Zamawiającemu w terminie 5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dni dokumenty wykazujące spełnianie warunków udziału w postę</w:t>
      </w:r>
      <w:r w:rsidR="00BF6432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powaniu o których mowa w art. 112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ustawy Pzp, określonych przez Zamawiającego </w:t>
      </w:r>
      <w:r w:rsidR="00E722EB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w S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WZ, z zachowaniem </w:t>
      </w:r>
      <w:r w:rsidR="00E722EB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formy dokumentów określonej w S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WZ. </w:t>
      </w:r>
    </w:p>
    <w:p w14:paraId="7EBDA7BA" w14:textId="71BCBB47" w:rsidR="005262AD" w:rsidRPr="00E55E82" w:rsidRDefault="005262AD" w:rsidP="006B352D">
      <w:pPr>
        <w:pStyle w:val="Akapitzlist"/>
        <w:widowControl/>
        <w:numPr>
          <w:ilvl w:val="3"/>
          <w:numId w:val="9"/>
        </w:numPr>
        <w:tabs>
          <w:tab w:val="clear" w:pos="360"/>
          <w:tab w:val="num" w:pos="0"/>
          <w:tab w:val="num" w:pos="426"/>
        </w:tabs>
        <w:suppressAutoHyphens w:val="0"/>
        <w:ind w:left="426" w:hanging="426"/>
        <w:jc w:val="both"/>
        <w:rPr>
          <w:rFonts w:ascii="Arial" w:eastAsia="Calibri" w:hAnsi="Arial" w:cs="Arial"/>
          <w:b/>
          <w:i/>
          <w:kern w:val="0"/>
          <w:sz w:val="22"/>
          <w:szCs w:val="22"/>
          <w:lang w:eastAsia="en-US"/>
        </w:rPr>
      </w:pP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W przypadku niewywiązania się przez Wykonawcę z obowiązku określonego w ust. 1 – 1</w:t>
      </w:r>
      <w:r w:rsidR="00B069AC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>0</w:t>
      </w:r>
      <w:r w:rsidR="001527A0"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i dokonania zmiany albo rezygnacji z podwykonawcy bez zachowania procedury określonej powyżej w niniejszym parafie, Zamawiającemu przysługuje prawo </w:t>
      </w:r>
      <w:r w:rsidRPr="00E55E82">
        <w:rPr>
          <w:rFonts w:ascii="Arial" w:eastAsia="Calibri" w:hAnsi="Arial" w:cs="Arial"/>
          <w:kern w:val="0"/>
          <w:sz w:val="22"/>
          <w:szCs w:val="22"/>
          <w:lang w:eastAsia="en-US"/>
        </w:rPr>
        <w:lastRenderedPageBreak/>
        <w:t>odstąpienia od Umowy w całości lub części w terminie 14 dni od powzięcia wiadomości o tej okoliczności.</w:t>
      </w:r>
    </w:p>
    <w:p w14:paraId="4CD888F9" w14:textId="77777777" w:rsidR="007E68F2" w:rsidRPr="00E55E82" w:rsidRDefault="007E68F2" w:rsidP="00865A36">
      <w:pPr>
        <w:tabs>
          <w:tab w:val="left" w:pos="3240"/>
        </w:tabs>
        <w:rPr>
          <w:rFonts w:ascii="Arial" w:hAnsi="Arial" w:cs="Arial"/>
          <w:b/>
          <w:color w:val="FF0000"/>
          <w:sz w:val="22"/>
          <w:szCs w:val="22"/>
        </w:rPr>
      </w:pPr>
    </w:p>
    <w:p w14:paraId="2A0BA2C8" w14:textId="77777777" w:rsidR="006173B1" w:rsidRPr="00E55E82" w:rsidRDefault="006173B1" w:rsidP="00CB195F">
      <w:pPr>
        <w:tabs>
          <w:tab w:val="left" w:pos="3240"/>
        </w:tabs>
        <w:jc w:val="center"/>
        <w:rPr>
          <w:rFonts w:ascii="Arial" w:hAnsi="Arial" w:cs="Arial"/>
          <w:b/>
          <w:sz w:val="22"/>
          <w:szCs w:val="22"/>
        </w:rPr>
      </w:pPr>
      <w:r w:rsidRPr="00E55E82">
        <w:rPr>
          <w:rFonts w:ascii="Arial" w:hAnsi="Arial" w:cs="Arial"/>
          <w:b/>
          <w:sz w:val="22"/>
          <w:szCs w:val="22"/>
        </w:rPr>
        <w:t xml:space="preserve">§ </w:t>
      </w:r>
      <w:r w:rsidR="00AE0EBC" w:rsidRPr="00E55E82">
        <w:rPr>
          <w:rFonts w:ascii="Arial" w:hAnsi="Arial" w:cs="Arial"/>
          <w:b/>
          <w:sz w:val="22"/>
          <w:szCs w:val="22"/>
        </w:rPr>
        <w:t>7</w:t>
      </w:r>
    </w:p>
    <w:p w14:paraId="1B70A2D5" w14:textId="77777777" w:rsidR="00C5620B" w:rsidRPr="00E55E82" w:rsidRDefault="00C5620B" w:rsidP="007F3396">
      <w:pPr>
        <w:widowControl/>
        <w:suppressAutoHyphens w:val="0"/>
        <w:autoSpaceDE w:val="0"/>
        <w:autoSpaceDN w:val="0"/>
        <w:adjustRightInd w:val="0"/>
        <w:ind w:left="142"/>
        <w:jc w:val="center"/>
        <w:rPr>
          <w:rFonts w:ascii="Arial" w:hAnsi="Arial" w:cs="Arial"/>
          <w:b/>
          <w:sz w:val="22"/>
          <w:szCs w:val="22"/>
        </w:rPr>
      </w:pPr>
      <w:r w:rsidRPr="00E55E82">
        <w:rPr>
          <w:rFonts w:ascii="Arial" w:hAnsi="Arial" w:cs="Arial"/>
          <w:b/>
          <w:sz w:val="22"/>
          <w:szCs w:val="22"/>
        </w:rPr>
        <w:t>Czynności odbioru</w:t>
      </w:r>
      <w:r w:rsidR="006173B1" w:rsidRPr="00E55E82">
        <w:rPr>
          <w:rFonts w:ascii="Arial" w:hAnsi="Arial" w:cs="Arial"/>
          <w:b/>
          <w:sz w:val="22"/>
          <w:szCs w:val="22"/>
        </w:rPr>
        <w:t xml:space="preserve"> przedmiotu umowy</w:t>
      </w:r>
    </w:p>
    <w:p w14:paraId="06437B05" w14:textId="77777777" w:rsidR="00A27BAC" w:rsidRDefault="0045093C" w:rsidP="00A27BAC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Za dzień wykonania umowy przez Wykonawcę uważa się dzień, w którym podpisany zostanie przez obie strony umowy protokół zdawczo - odbi</w:t>
      </w:r>
      <w:r w:rsidR="00D43CF6">
        <w:rPr>
          <w:rFonts w:ascii="Arial" w:hAnsi="Arial" w:cs="Arial"/>
          <w:sz w:val="22"/>
          <w:szCs w:val="22"/>
        </w:rPr>
        <w:t>orczy (protokół odbioru)</w:t>
      </w:r>
      <w:r w:rsidRPr="00E55E82">
        <w:rPr>
          <w:rFonts w:ascii="Arial" w:hAnsi="Arial" w:cs="Arial"/>
          <w:sz w:val="22"/>
          <w:szCs w:val="22"/>
        </w:rPr>
        <w:t xml:space="preserve"> - bez uwag.</w:t>
      </w:r>
    </w:p>
    <w:p w14:paraId="5E005FB6" w14:textId="64700FCB" w:rsidR="00A27BAC" w:rsidRDefault="00D43CF6" w:rsidP="00A27BAC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7BAC">
        <w:rPr>
          <w:rFonts w:ascii="Arial" w:hAnsi="Arial" w:cs="Arial"/>
          <w:sz w:val="22"/>
          <w:szCs w:val="22"/>
        </w:rPr>
        <w:t xml:space="preserve">W przypadku stwierdzenia przez Zamawiającego przy odbiorze ilościowo - jakościowym, że Wykonawca dostarczył towar niezgodny z opisem przedmiotu dostawy zawartym </w:t>
      </w:r>
      <w:r w:rsidR="00A27BAC">
        <w:rPr>
          <w:rFonts w:ascii="Arial" w:hAnsi="Arial" w:cs="Arial"/>
          <w:sz w:val="22"/>
          <w:szCs w:val="22"/>
        </w:rPr>
        <w:br/>
      </w:r>
      <w:r w:rsidRPr="00A27BAC">
        <w:rPr>
          <w:rFonts w:ascii="Arial" w:hAnsi="Arial" w:cs="Arial"/>
          <w:sz w:val="22"/>
          <w:szCs w:val="22"/>
        </w:rPr>
        <w:t>w SWZ i ofercie lub że towar jest niekompletny lub posiada ślady zewnętrznego uszkodzenia, Zamawiający odmówi jego odbioru, sporządzając protokół zawierający przyczyny odmowy odbioru, a następnie wezwie Wykonawcę do dostarczenia towaru zgodnego z opisem przedmiotu zamówienia, kompletnego i wolnego od wad, wyznaczając mu w tym celu nowy termin, nie dłuższy niż siedem dni. W takim przypadku procedura czynności odbioru zostanie uznana za bezskuteczną i wymagać będzie po</w:t>
      </w:r>
      <w:r w:rsidR="00AD46AB" w:rsidRPr="00A27BAC">
        <w:rPr>
          <w:rFonts w:ascii="Arial" w:hAnsi="Arial" w:cs="Arial"/>
          <w:sz w:val="22"/>
          <w:szCs w:val="22"/>
        </w:rPr>
        <w:t>wtórzenia.</w:t>
      </w:r>
    </w:p>
    <w:p w14:paraId="051EBE23" w14:textId="3A1AC446" w:rsidR="005922E1" w:rsidRPr="00A27BAC" w:rsidRDefault="00A92CA1" w:rsidP="00A27BAC">
      <w:pPr>
        <w:pStyle w:val="Akapitzlist"/>
        <w:widowControl/>
        <w:numPr>
          <w:ilvl w:val="0"/>
          <w:numId w:val="11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7BAC">
        <w:rPr>
          <w:rFonts w:ascii="Arial" w:hAnsi="Arial" w:cs="Arial"/>
          <w:sz w:val="22"/>
          <w:szCs w:val="22"/>
        </w:rPr>
        <w:t>Wyznaczenie Wykona</w:t>
      </w:r>
      <w:r w:rsidR="00AD46AB" w:rsidRPr="00A27BAC">
        <w:rPr>
          <w:rFonts w:ascii="Arial" w:hAnsi="Arial" w:cs="Arial"/>
          <w:sz w:val="22"/>
          <w:szCs w:val="22"/>
        </w:rPr>
        <w:t>wcy terminu określonego w ust. 2</w:t>
      </w:r>
      <w:r w:rsidRPr="00A27BAC">
        <w:rPr>
          <w:rFonts w:ascii="Arial" w:hAnsi="Arial" w:cs="Arial"/>
          <w:sz w:val="22"/>
          <w:szCs w:val="22"/>
        </w:rPr>
        <w:t xml:space="preserve"> nie zwalania Wykonawcy </w:t>
      </w:r>
      <w:r w:rsidR="00A27BAC">
        <w:rPr>
          <w:rFonts w:ascii="Arial" w:hAnsi="Arial" w:cs="Arial"/>
          <w:sz w:val="22"/>
          <w:szCs w:val="22"/>
        </w:rPr>
        <w:br/>
      </w:r>
      <w:r w:rsidRPr="00A27BAC">
        <w:rPr>
          <w:rFonts w:ascii="Arial" w:hAnsi="Arial" w:cs="Arial"/>
          <w:sz w:val="22"/>
          <w:szCs w:val="22"/>
        </w:rPr>
        <w:t>z odpowiedzialności za nieterminowe wykonanie niniejszej umowy, w szczególności ze zobowiązania do zapłaty kar umownych z tego tytułu przewidzianych w § 9 niniejszej umowy.</w:t>
      </w:r>
    </w:p>
    <w:p w14:paraId="077104C8" w14:textId="77777777" w:rsidR="008E4D35" w:rsidRPr="00E55E82" w:rsidRDefault="008E4D35" w:rsidP="008E4D35">
      <w:pPr>
        <w:pStyle w:val="Akapitzlist"/>
        <w:widowControl/>
        <w:tabs>
          <w:tab w:val="left" w:pos="426"/>
        </w:tabs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B050"/>
          <w:sz w:val="22"/>
          <w:szCs w:val="22"/>
        </w:rPr>
      </w:pPr>
    </w:p>
    <w:p w14:paraId="15D12BC0" w14:textId="77777777" w:rsidR="006173B1" w:rsidRPr="00E55E82" w:rsidRDefault="006173B1" w:rsidP="00CB195F">
      <w:pPr>
        <w:tabs>
          <w:tab w:val="left" w:pos="3240"/>
        </w:tabs>
        <w:jc w:val="center"/>
        <w:rPr>
          <w:rFonts w:ascii="Arial" w:hAnsi="Arial" w:cs="Arial"/>
          <w:b/>
          <w:sz w:val="22"/>
          <w:szCs w:val="22"/>
        </w:rPr>
      </w:pPr>
      <w:r w:rsidRPr="00E55E82">
        <w:rPr>
          <w:rFonts w:ascii="Arial" w:hAnsi="Arial" w:cs="Arial"/>
          <w:b/>
          <w:sz w:val="22"/>
          <w:szCs w:val="22"/>
        </w:rPr>
        <w:t xml:space="preserve">§ </w:t>
      </w:r>
      <w:r w:rsidR="00716ECB" w:rsidRPr="00E55E82">
        <w:rPr>
          <w:rFonts w:ascii="Arial" w:hAnsi="Arial" w:cs="Arial"/>
          <w:b/>
          <w:sz w:val="22"/>
          <w:szCs w:val="22"/>
        </w:rPr>
        <w:t>8</w:t>
      </w:r>
    </w:p>
    <w:p w14:paraId="148815FB" w14:textId="77777777" w:rsidR="006173B1" w:rsidRPr="00E55E82" w:rsidRDefault="00865A36" w:rsidP="00CB195F">
      <w:pPr>
        <w:widowControl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E55E82">
        <w:rPr>
          <w:rFonts w:ascii="Arial" w:hAnsi="Arial" w:cs="Arial"/>
          <w:b/>
          <w:sz w:val="22"/>
          <w:szCs w:val="22"/>
        </w:rPr>
        <w:t xml:space="preserve">Gwarancja </w:t>
      </w:r>
    </w:p>
    <w:p w14:paraId="43BFFE9F" w14:textId="0229F298" w:rsidR="00E97E95" w:rsidRPr="00E55E82" w:rsidRDefault="00E97E95" w:rsidP="00047FE2">
      <w:pPr>
        <w:widowControl/>
        <w:numPr>
          <w:ilvl w:val="0"/>
          <w:numId w:val="12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Wykonawca udziela Z</w:t>
      </w:r>
      <w:r w:rsidR="00AD46AB">
        <w:rPr>
          <w:rFonts w:ascii="Arial" w:hAnsi="Arial" w:cs="Arial"/>
          <w:sz w:val="22"/>
        </w:rPr>
        <w:t xml:space="preserve">amawiającemu </w:t>
      </w:r>
      <w:r w:rsidR="00AD46AB" w:rsidRPr="00AD46AB">
        <w:rPr>
          <w:rFonts w:ascii="Arial" w:hAnsi="Arial" w:cs="Arial"/>
          <w:b/>
          <w:sz w:val="22"/>
        </w:rPr>
        <w:t>24 miesięcznej</w:t>
      </w:r>
      <w:r w:rsidR="00AD46AB">
        <w:rPr>
          <w:rFonts w:ascii="Arial" w:hAnsi="Arial" w:cs="Arial"/>
          <w:sz w:val="22"/>
        </w:rPr>
        <w:t xml:space="preserve"> gwarancji na dostarczone wyposażenie będące</w:t>
      </w:r>
      <w:r w:rsidRPr="00E55E82">
        <w:rPr>
          <w:rFonts w:ascii="Arial" w:hAnsi="Arial" w:cs="Arial"/>
          <w:sz w:val="22"/>
        </w:rPr>
        <w:t xml:space="preserve"> przedmi</w:t>
      </w:r>
      <w:r w:rsidR="00AD46AB">
        <w:rPr>
          <w:rFonts w:ascii="Arial" w:hAnsi="Arial" w:cs="Arial"/>
          <w:sz w:val="22"/>
        </w:rPr>
        <w:t>otem umowy.</w:t>
      </w:r>
      <w:r w:rsidRPr="00E55E82">
        <w:rPr>
          <w:rFonts w:ascii="Arial" w:hAnsi="Arial" w:cs="Arial"/>
          <w:sz w:val="22"/>
        </w:rPr>
        <w:t xml:space="preserve"> </w:t>
      </w:r>
    </w:p>
    <w:p w14:paraId="291F8EC4" w14:textId="7B6CA7F9" w:rsidR="00527C04" w:rsidRPr="00AD46AB" w:rsidRDefault="00E97E95" w:rsidP="00047FE2">
      <w:pPr>
        <w:widowControl/>
        <w:numPr>
          <w:ilvl w:val="0"/>
          <w:numId w:val="12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Okres gwarancji, o którym mowa w ust. 1 rozpoczyna się z dniem podpisania proto</w:t>
      </w:r>
      <w:r w:rsidR="00AD46AB">
        <w:rPr>
          <w:rFonts w:ascii="Arial" w:hAnsi="Arial" w:cs="Arial"/>
          <w:sz w:val="22"/>
        </w:rPr>
        <w:t>kołu, o którym mowa w § 7 ust 1</w:t>
      </w:r>
      <w:r w:rsidRPr="00E55E82">
        <w:rPr>
          <w:rFonts w:ascii="Arial" w:hAnsi="Arial" w:cs="Arial"/>
          <w:sz w:val="22"/>
        </w:rPr>
        <w:t>.</w:t>
      </w:r>
    </w:p>
    <w:p w14:paraId="3AB4C06F" w14:textId="77777777" w:rsidR="001457E7" w:rsidRPr="00E55E82" w:rsidRDefault="001457E7" w:rsidP="00716ECB">
      <w:pPr>
        <w:widowControl/>
        <w:suppressAutoHyphens w:val="0"/>
        <w:jc w:val="both"/>
        <w:rPr>
          <w:rFonts w:ascii="Arial" w:eastAsia="Calibri" w:hAnsi="Arial" w:cs="Arial"/>
          <w:kern w:val="0"/>
          <w:sz w:val="22"/>
          <w:szCs w:val="20"/>
        </w:rPr>
      </w:pPr>
    </w:p>
    <w:p w14:paraId="434723E3" w14:textId="77777777" w:rsidR="001C69A2" w:rsidRPr="00E55E82" w:rsidRDefault="00716ECB" w:rsidP="00CB195F">
      <w:pPr>
        <w:widowControl/>
        <w:suppressAutoHyphens w:val="0"/>
        <w:jc w:val="center"/>
        <w:rPr>
          <w:rFonts w:ascii="Arial" w:eastAsia="Calibri" w:hAnsi="Arial" w:cs="Arial"/>
          <w:b/>
          <w:kern w:val="0"/>
          <w:sz w:val="22"/>
          <w:szCs w:val="20"/>
        </w:rPr>
      </w:pPr>
      <w:r w:rsidRPr="00E55E82">
        <w:rPr>
          <w:rFonts w:ascii="Arial" w:eastAsia="Calibri" w:hAnsi="Arial" w:cs="Arial"/>
          <w:b/>
          <w:kern w:val="0"/>
          <w:sz w:val="22"/>
          <w:szCs w:val="20"/>
        </w:rPr>
        <w:t>§ 9</w:t>
      </w:r>
    </w:p>
    <w:p w14:paraId="1B3892D5" w14:textId="77777777" w:rsidR="001C69A2" w:rsidRPr="00E55E82" w:rsidRDefault="001C69A2" w:rsidP="00CB195F">
      <w:pPr>
        <w:widowControl/>
        <w:suppressAutoHyphens w:val="0"/>
        <w:jc w:val="center"/>
        <w:rPr>
          <w:rFonts w:ascii="Arial" w:eastAsia="Calibri" w:hAnsi="Arial" w:cs="Arial"/>
          <w:kern w:val="0"/>
          <w:sz w:val="22"/>
          <w:szCs w:val="20"/>
        </w:rPr>
      </w:pPr>
      <w:r w:rsidRPr="00E55E82">
        <w:rPr>
          <w:rFonts w:ascii="Arial" w:eastAsia="Calibri" w:hAnsi="Arial" w:cs="Arial"/>
          <w:b/>
          <w:kern w:val="0"/>
          <w:sz w:val="22"/>
          <w:szCs w:val="20"/>
        </w:rPr>
        <w:t xml:space="preserve">Kary umowne i odszkodowania  </w:t>
      </w:r>
    </w:p>
    <w:p w14:paraId="6465C746" w14:textId="77777777" w:rsidR="009A00A5" w:rsidRPr="00E55E82" w:rsidRDefault="009A00A5" w:rsidP="00047FE2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Strony ustalają odpowiedzialność za niewykonanie lub nienależyte wykonanie zobowiązań niniejszej umowy w formie kar umownych.</w:t>
      </w:r>
    </w:p>
    <w:p w14:paraId="2F9AB6BA" w14:textId="77777777" w:rsidR="009A00A5" w:rsidRPr="00E55E82" w:rsidRDefault="009A00A5" w:rsidP="00047FE2">
      <w:pPr>
        <w:pStyle w:val="Akapitzlist"/>
        <w:numPr>
          <w:ilvl w:val="0"/>
          <w:numId w:val="19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Wykonawca zapłaci Zamawiającemu kary umowne:</w:t>
      </w:r>
    </w:p>
    <w:p w14:paraId="5D60BF6E" w14:textId="77777777" w:rsidR="009A00A5" w:rsidRPr="00E55E82" w:rsidRDefault="00B47323" w:rsidP="00047FE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 wysokości 0,2</w:t>
      </w:r>
      <w:r w:rsidR="00716ECB" w:rsidRPr="00E55E82">
        <w:rPr>
          <w:rFonts w:ascii="Arial" w:hAnsi="Arial" w:cs="Arial"/>
          <w:sz w:val="22"/>
          <w:szCs w:val="22"/>
        </w:rPr>
        <w:t xml:space="preserve"> </w:t>
      </w:r>
      <w:r w:rsidR="00702EE9" w:rsidRPr="00E55E82">
        <w:rPr>
          <w:rFonts w:ascii="Arial" w:hAnsi="Arial" w:cs="Arial"/>
          <w:sz w:val="22"/>
          <w:szCs w:val="22"/>
        </w:rPr>
        <w:t>% wynagrodzenia</w:t>
      </w:r>
      <w:r w:rsidR="009A00A5" w:rsidRPr="00E55E82">
        <w:rPr>
          <w:rFonts w:ascii="Arial" w:hAnsi="Arial" w:cs="Arial"/>
          <w:sz w:val="22"/>
          <w:szCs w:val="22"/>
        </w:rPr>
        <w:t xml:space="preserve"> </w:t>
      </w:r>
      <w:r w:rsidR="00905EE1" w:rsidRPr="00E55E82">
        <w:rPr>
          <w:rFonts w:ascii="Arial" w:hAnsi="Arial" w:cs="Arial"/>
          <w:sz w:val="22"/>
          <w:szCs w:val="22"/>
        </w:rPr>
        <w:t>brutto</w:t>
      </w:r>
      <w:r w:rsidR="00702EE9" w:rsidRPr="00E55E82">
        <w:rPr>
          <w:rFonts w:ascii="Arial" w:hAnsi="Arial" w:cs="Arial"/>
          <w:sz w:val="22"/>
          <w:szCs w:val="22"/>
        </w:rPr>
        <w:t xml:space="preserve"> określonego w § 5 ust</w:t>
      </w:r>
      <w:r w:rsidRPr="00E55E82">
        <w:rPr>
          <w:rFonts w:ascii="Arial" w:hAnsi="Arial" w:cs="Arial"/>
          <w:sz w:val="22"/>
          <w:szCs w:val="22"/>
        </w:rPr>
        <w:t>.</w:t>
      </w:r>
      <w:r w:rsidR="00702EE9" w:rsidRPr="00E55E82">
        <w:rPr>
          <w:rFonts w:ascii="Arial" w:hAnsi="Arial" w:cs="Arial"/>
          <w:sz w:val="22"/>
          <w:szCs w:val="22"/>
        </w:rPr>
        <w:t xml:space="preserve"> 1 umowy</w:t>
      </w:r>
      <w:r w:rsidR="00905EE1" w:rsidRPr="00E55E82">
        <w:rPr>
          <w:rFonts w:ascii="Arial" w:hAnsi="Arial" w:cs="Arial"/>
          <w:sz w:val="22"/>
          <w:szCs w:val="22"/>
        </w:rPr>
        <w:t xml:space="preserve"> za każdy dzień zwłoki</w:t>
      </w:r>
      <w:r w:rsidR="009A00A5" w:rsidRPr="00E55E82">
        <w:rPr>
          <w:rFonts w:ascii="Arial" w:hAnsi="Arial" w:cs="Arial"/>
          <w:sz w:val="22"/>
          <w:szCs w:val="22"/>
        </w:rPr>
        <w:t xml:space="preserve"> w wykonaniu umowy,</w:t>
      </w:r>
    </w:p>
    <w:p w14:paraId="639CD233" w14:textId="6F5BA1AC" w:rsidR="009A00A5" w:rsidRPr="00E55E82" w:rsidRDefault="009A00A5" w:rsidP="00047FE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 wysokośc</w:t>
      </w:r>
      <w:r w:rsidR="00B47323" w:rsidRPr="00E55E82">
        <w:rPr>
          <w:rFonts w:ascii="Arial" w:hAnsi="Arial" w:cs="Arial"/>
          <w:sz w:val="22"/>
          <w:szCs w:val="22"/>
        </w:rPr>
        <w:t>i 0,1</w:t>
      </w:r>
      <w:r w:rsidR="00716ECB" w:rsidRPr="00E55E82">
        <w:rPr>
          <w:rFonts w:ascii="Arial" w:hAnsi="Arial" w:cs="Arial"/>
          <w:sz w:val="22"/>
          <w:szCs w:val="22"/>
        </w:rPr>
        <w:t xml:space="preserve"> </w:t>
      </w:r>
      <w:r w:rsidR="00702EE9" w:rsidRPr="00E55E82">
        <w:rPr>
          <w:rFonts w:ascii="Arial" w:hAnsi="Arial" w:cs="Arial"/>
          <w:sz w:val="22"/>
          <w:szCs w:val="22"/>
        </w:rPr>
        <w:t>% wynagrodzenia</w:t>
      </w:r>
      <w:r w:rsidRPr="00E55E82">
        <w:rPr>
          <w:rFonts w:ascii="Arial" w:hAnsi="Arial" w:cs="Arial"/>
          <w:sz w:val="22"/>
          <w:szCs w:val="22"/>
        </w:rPr>
        <w:t xml:space="preserve"> brutto</w:t>
      </w:r>
      <w:r w:rsidR="00702EE9" w:rsidRPr="00E55E82">
        <w:rPr>
          <w:rFonts w:ascii="Arial" w:hAnsi="Arial" w:cs="Arial"/>
          <w:sz w:val="22"/>
          <w:szCs w:val="22"/>
        </w:rPr>
        <w:t xml:space="preserve"> określonego w § 5 ust. 1 umowy</w:t>
      </w:r>
      <w:r w:rsidRPr="00E55E82">
        <w:rPr>
          <w:rFonts w:ascii="Arial" w:hAnsi="Arial" w:cs="Arial"/>
          <w:sz w:val="22"/>
          <w:szCs w:val="22"/>
        </w:rPr>
        <w:t xml:space="preserve"> za każdy </w:t>
      </w:r>
      <w:r w:rsidR="00702EE9" w:rsidRPr="00E55E82">
        <w:rPr>
          <w:rFonts w:ascii="Arial" w:hAnsi="Arial" w:cs="Arial"/>
          <w:sz w:val="22"/>
          <w:szCs w:val="22"/>
        </w:rPr>
        <w:t>dzień zwłoki</w:t>
      </w:r>
      <w:r w:rsidR="00C059A7" w:rsidRPr="00E55E82">
        <w:rPr>
          <w:rFonts w:ascii="Arial" w:hAnsi="Arial" w:cs="Arial"/>
          <w:sz w:val="22"/>
          <w:szCs w:val="22"/>
        </w:rPr>
        <w:t xml:space="preserve"> w usunięciu usterek lub/i </w:t>
      </w:r>
      <w:r w:rsidRPr="00E55E82">
        <w:rPr>
          <w:rFonts w:ascii="Arial" w:hAnsi="Arial" w:cs="Arial"/>
          <w:sz w:val="22"/>
          <w:szCs w:val="22"/>
        </w:rPr>
        <w:t>wad stwierdzonych przy odbiorze lub w okresie gwaranc</w:t>
      </w:r>
      <w:r w:rsidR="00AD46AB">
        <w:rPr>
          <w:rFonts w:ascii="Arial" w:hAnsi="Arial" w:cs="Arial"/>
          <w:sz w:val="22"/>
          <w:szCs w:val="22"/>
        </w:rPr>
        <w:t>ji</w:t>
      </w:r>
      <w:r w:rsidRPr="00E55E82">
        <w:rPr>
          <w:rFonts w:ascii="Arial" w:hAnsi="Arial" w:cs="Arial"/>
          <w:sz w:val="22"/>
          <w:szCs w:val="22"/>
        </w:rPr>
        <w:t xml:space="preserve"> liczony od dnia wyznaczonego na usunięcie usterek lub/i wad,</w:t>
      </w:r>
    </w:p>
    <w:p w14:paraId="1238D64E" w14:textId="2FE88FFE" w:rsidR="000C6C09" w:rsidRPr="00E55E82" w:rsidRDefault="00B47323" w:rsidP="00047FE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 wysokości 0,1</w:t>
      </w:r>
      <w:r w:rsidR="00716ECB" w:rsidRPr="00E55E82">
        <w:rPr>
          <w:rFonts w:ascii="Arial" w:hAnsi="Arial" w:cs="Arial"/>
          <w:sz w:val="22"/>
          <w:szCs w:val="22"/>
        </w:rPr>
        <w:t xml:space="preserve"> </w:t>
      </w:r>
      <w:r w:rsidR="000C6C09" w:rsidRPr="00E55E82">
        <w:rPr>
          <w:rFonts w:ascii="Arial" w:hAnsi="Arial" w:cs="Arial"/>
          <w:sz w:val="22"/>
          <w:szCs w:val="22"/>
        </w:rPr>
        <w:t xml:space="preserve">% </w:t>
      </w:r>
      <w:r w:rsidR="00702EE9" w:rsidRPr="00E55E82">
        <w:rPr>
          <w:rFonts w:ascii="Arial" w:hAnsi="Arial" w:cs="Arial"/>
          <w:sz w:val="22"/>
          <w:szCs w:val="22"/>
        </w:rPr>
        <w:t xml:space="preserve">wynagrodzenia brutto określonego w § 5 ust. 1 umowy za każdy dzień zwłoki w dostarczeniu do zaakceptowania projektu umowy </w:t>
      </w:r>
      <w:r w:rsidR="00A27BAC">
        <w:rPr>
          <w:rFonts w:ascii="Arial" w:hAnsi="Arial" w:cs="Arial"/>
          <w:sz w:val="22"/>
          <w:szCs w:val="22"/>
        </w:rPr>
        <w:br/>
      </w:r>
      <w:r w:rsidR="00702EE9" w:rsidRPr="00E55E82">
        <w:rPr>
          <w:rFonts w:ascii="Arial" w:hAnsi="Arial" w:cs="Arial"/>
          <w:sz w:val="22"/>
          <w:szCs w:val="22"/>
        </w:rPr>
        <w:t xml:space="preserve">o podwykonawstwo lub projektu jej zmiany, oraz zwłoki w dostarczeniu zwartej umowy o podwykonawstwo lub umowy o zmianę umowy o podwykonawstwo. </w:t>
      </w:r>
    </w:p>
    <w:p w14:paraId="298237C4" w14:textId="6BC33C07" w:rsidR="006F1EE2" w:rsidRPr="00E55E82" w:rsidRDefault="006F1EE2" w:rsidP="00047FE2">
      <w:pPr>
        <w:pStyle w:val="Akapitzlist"/>
        <w:numPr>
          <w:ilvl w:val="3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W przypadku odstąpienia od umowy z </w:t>
      </w:r>
      <w:r w:rsidR="007138B1" w:rsidRPr="00E55E82">
        <w:rPr>
          <w:rFonts w:ascii="Arial" w:hAnsi="Arial" w:cs="Arial"/>
          <w:sz w:val="22"/>
          <w:szCs w:val="22"/>
        </w:rPr>
        <w:t xml:space="preserve">przyczyn </w:t>
      </w:r>
      <w:r w:rsidR="00354979" w:rsidRPr="00E55E82">
        <w:rPr>
          <w:rFonts w:ascii="Arial" w:hAnsi="Arial" w:cs="Arial"/>
          <w:sz w:val="22"/>
          <w:szCs w:val="22"/>
        </w:rPr>
        <w:t>leżących po stronie</w:t>
      </w:r>
      <w:r w:rsidRPr="00E55E82">
        <w:rPr>
          <w:rFonts w:ascii="Arial" w:hAnsi="Arial" w:cs="Arial"/>
          <w:sz w:val="22"/>
          <w:szCs w:val="22"/>
        </w:rPr>
        <w:t xml:space="preserve"> Wykonawcy, Wykonawca zapłaci Zamawiającemu karę umowną </w:t>
      </w:r>
      <w:r w:rsidR="00C677C7" w:rsidRPr="00E55E82">
        <w:rPr>
          <w:rFonts w:ascii="Arial" w:hAnsi="Arial" w:cs="Arial"/>
          <w:sz w:val="22"/>
          <w:szCs w:val="22"/>
        </w:rPr>
        <w:t>w wysokości 1</w:t>
      </w:r>
      <w:r w:rsidRPr="00E55E82">
        <w:rPr>
          <w:rFonts w:ascii="Arial" w:hAnsi="Arial" w:cs="Arial"/>
          <w:sz w:val="22"/>
          <w:szCs w:val="22"/>
        </w:rPr>
        <w:t>0</w:t>
      </w:r>
      <w:r w:rsidR="00C677C7" w:rsidRPr="00E55E82">
        <w:rPr>
          <w:rFonts w:ascii="Arial" w:hAnsi="Arial" w:cs="Arial"/>
          <w:sz w:val="22"/>
          <w:szCs w:val="22"/>
        </w:rPr>
        <w:t xml:space="preserve"> </w:t>
      </w:r>
      <w:r w:rsidRPr="00E55E82">
        <w:rPr>
          <w:rFonts w:ascii="Arial" w:hAnsi="Arial" w:cs="Arial"/>
          <w:sz w:val="22"/>
          <w:szCs w:val="22"/>
        </w:rPr>
        <w:t xml:space="preserve">% </w:t>
      </w:r>
      <w:r w:rsidR="00702EE9" w:rsidRPr="00E55E82">
        <w:rPr>
          <w:rFonts w:ascii="Arial" w:hAnsi="Arial" w:cs="Arial"/>
          <w:sz w:val="22"/>
          <w:szCs w:val="22"/>
        </w:rPr>
        <w:t>wynagrodzenia br</w:t>
      </w:r>
      <w:r w:rsidR="00AD46AB">
        <w:rPr>
          <w:rFonts w:ascii="Arial" w:hAnsi="Arial" w:cs="Arial"/>
          <w:sz w:val="22"/>
          <w:szCs w:val="22"/>
        </w:rPr>
        <w:t xml:space="preserve">utto określonego w </w:t>
      </w:r>
      <w:r w:rsidR="00702EE9" w:rsidRPr="00E55E82">
        <w:rPr>
          <w:rFonts w:ascii="Arial" w:hAnsi="Arial" w:cs="Arial"/>
          <w:sz w:val="22"/>
          <w:szCs w:val="22"/>
        </w:rPr>
        <w:t xml:space="preserve">§ 5 ust. 1 umowy. </w:t>
      </w:r>
    </w:p>
    <w:p w14:paraId="03A23459" w14:textId="77777777" w:rsidR="009A00A5" w:rsidRPr="00E55E82" w:rsidRDefault="006F1EE2" w:rsidP="00047FE2">
      <w:pPr>
        <w:pStyle w:val="Akapitzlist"/>
        <w:numPr>
          <w:ilvl w:val="3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W przyp</w:t>
      </w:r>
      <w:r w:rsidR="007138B1" w:rsidRPr="00E55E82">
        <w:rPr>
          <w:rFonts w:ascii="Arial" w:hAnsi="Arial" w:cs="Arial"/>
          <w:sz w:val="22"/>
          <w:szCs w:val="22"/>
        </w:rPr>
        <w:t xml:space="preserve">adku odstąpienia od umowy z przyczyn </w:t>
      </w:r>
      <w:r w:rsidR="00354979" w:rsidRPr="00E55E82">
        <w:rPr>
          <w:rFonts w:ascii="Arial" w:hAnsi="Arial" w:cs="Arial"/>
          <w:sz w:val="22"/>
          <w:szCs w:val="22"/>
        </w:rPr>
        <w:t>leżących po stronie</w:t>
      </w:r>
      <w:r w:rsidRPr="00E55E82">
        <w:rPr>
          <w:rFonts w:ascii="Arial" w:hAnsi="Arial" w:cs="Arial"/>
          <w:sz w:val="22"/>
          <w:szCs w:val="22"/>
        </w:rPr>
        <w:t xml:space="preserve"> Zamawiającego, Zamawiający zapłaci </w:t>
      </w:r>
      <w:r w:rsidR="00C677C7" w:rsidRPr="00E55E82">
        <w:rPr>
          <w:rFonts w:ascii="Arial" w:hAnsi="Arial" w:cs="Arial"/>
          <w:sz w:val="22"/>
          <w:szCs w:val="22"/>
        </w:rPr>
        <w:t>karę umowną w wysokości 1</w:t>
      </w:r>
      <w:r w:rsidR="00702EE9" w:rsidRPr="00E55E82">
        <w:rPr>
          <w:rFonts w:ascii="Arial" w:hAnsi="Arial" w:cs="Arial"/>
          <w:sz w:val="22"/>
          <w:szCs w:val="22"/>
        </w:rPr>
        <w:t>0</w:t>
      </w:r>
      <w:r w:rsidR="00C677C7" w:rsidRPr="00E55E82">
        <w:rPr>
          <w:rFonts w:ascii="Arial" w:hAnsi="Arial" w:cs="Arial"/>
          <w:sz w:val="22"/>
          <w:szCs w:val="22"/>
        </w:rPr>
        <w:t xml:space="preserve"> </w:t>
      </w:r>
      <w:r w:rsidR="00702EE9" w:rsidRPr="00E55E82">
        <w:rPr>
          <w:rFonts w:ascii="Arial" w:hAnsi="Arial" w:cs="Arial"/>
          <w:sz w:val="22"/>
          <w:szCs w:val="22"/>
        </w:rPr>
        <w:t>% wynagrodzenia brutto określonego w § 5 ust. 1 umowy</w:t>
      </w:r>
      <w:r w:rsidR="009A00A5" w:rsidRPr="00E55E82">
        <w:rPr>
          <w:rFonts w:ascii="Arial" w:hAnsi="Arial" w:cs="Arial"/>
          <w:sz w:val="22"/>
          <w:szCs w:val="22"/>
        </w:rPr>
        <w:t xml:space="preserve">. </w:t>
      </w:r>
    </w:p>
    <w:p w14:paraId="00BEDB28" w14:textId="77777777" w:rsidR="009A00A5" w:rsidRPr="00E55E82" w:rsidRDefault="009A00A5" w:rsidP="00047FE2">
      <w:pPr>
        <w:pStyle w:val="Akapitzlist"/>
        <w:numPr>
          <w:ilvl w:val="3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Strony zastrzegają sobie prawo do odszkodowania uzupełniającego, przewyższającego wysokość kar umownych do wysokości rzeczywiście poniesionej szkody.</w:t>
      </w:r>
    </w:p>
    <w:p w14:paraId="34EA3013" w14:textId="77777777" w:rsidR="009A00A5" w:rsidRPr="00E55E82" w:rsidRDefault="009A00A5" w:rsidP="00047FE2">
      <w:pPr>
        <w:pStyle w:val="Akapitzlist"/>
        <w:numPr>
          <w:ilvl w:val="3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Za szkody wyrządzone Zamawiającemu przez Wykonawcę z innych tytułów, Wykonawca odpowiada wg zasad określonych w Kodeksie Cywilnym.</w:t>
      </w:r>
    </w:p>
    <w:p w14:paraId="174318A1" w14:textId="3BE2C018" w:rsidR="009A00A5" w:rsidRPr="00E55E82" w:rsidRDefault="009A00A5" w:rsidP="00047FE2">
      <w:pPr>
        <w:pStyle w:val="Akapitzlist"/>
        <w:numPr>
          <w:ilvl w:val="3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Wykonawca wyraża zgodę na potrącenie przez Zamawiającego należnych kar </w:t>
      </w:r>
      <w:r w:rsidRPr="00E55E82">
        <w:rPr>
          <w:rFonts w:ascii="Arial" w:hAnsi="Arial" w:cs="Arial"/>
          <w:sz w:val="22"/>
          <w:szCs w:val="22"/>
        </w:rPr>
        <w:lastRenderedPageBreak/>
        <w:t>umownych z wynagrodzenia ryczałtowego przysługującego Wykonawcy, co będzie dokumentowane odpowiednią notą księgową wystawioną przez Zamawiającego.</w:t>
      </w:r>
    </w:p>
    <w:p w14:paraId="0414A1A9" w14:textId="77777777" w:rsidR="009A00A5" w:rsidRPr="00E55E82" w:rsidRDefault="009A00A5" w:rsidP="00047FE2">
      <w:pPr>
        <w:pStyle w:val="Akapitzlist"/>
        <w:numPr>
          <w:ilvl w:val="3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Zamawiający powiadomi Wykonawcę odrębnym zawiadomieniem o sposobie naliczenia kar umownych.</w:t>
      </w:r>
    </w:p>
    <w:p w14:paraId="268A7EF7" w14:textId="77777777" w:rsidR="00B91F07" w:rsidRPr="00E55E82" w:rsidRDefault="00B91F07" w:rsidP="00047FE2">
      <w:pPr>
        <w:pStyle w:val="Akapitzlist"/>
        <w:numPr>
          <w:ilvl w:val="3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Maksymalna wysokość kar umownych, które może dochodzić Zamawiający na podstawie niniejszej umowy wynosi </w:t>
      </w:r>
      <w:r w:rsidR="00C677C7" w:rsidRPr="00E55E82">
        <w:rPr>
          <w:rFonts w:ascii="Arial" w:hAnsi="Arial" w:cs="Arial"/>
          <w:sz w:val="22"/>
          <w:szCs w:val="22"/>
        </w:rPr>
        <w:t>2</w:t>
      </w:r>
      <w:r w:rsidR="00E25A97" w:rsidRPr="00E55E82">
        <w:rPr>
          <w:rFonts w:ascii="Arial" w:hAnsi="Arial" w:cs="Arial"/>
          <w:sz w:val="22"/>
          <w:szCs w:val="22"/>
        </w:rPr>
        <w:t>0</w:t>
      </w:r>
      <w:r w:rsidRPr="00E55E82">
        <w:rPr>
          <w:rFonts w:ascii="Arial" w:hAnsi="Arial" w:cs="Arial"/>
          <w:sz w:val="22"/>
          <w:szCs w:val="22"/>
        </w:rPr>
        <w:t xml:space="preserve"> % wynagrodzenia brutto określonego w § 5 ust 1 umowy.</w:t>
      </w:r>
    </w:p>
    <w:p w14:paraId="2A358C28" w14:textId="77777777" w:rsidR="00B91F07" w:rsidRPr="00E55E82" w:rsidRDefault="00B91F07" w:rsidP="00047FE2">
      <w:pPr>
        <w:pStyle w:val="Akapitzlist"/>
        <w:numPr>
          <w:ilvl w:val="3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Maksymalna wysokość kar umownych, które może dochodzić Wykonawca na podstawie niniejszej umowy wynosi 20 % wynagrodzenia brutto określonego w § 5 ust 1 umowy.</w:t>
      </w:r>
    </w:p>
    <w:p w14:paraId="634EA220" w14:textId="77777777" w:rsidR="00B91F07" w:rsidRPr="00E55E82" w:rsidRDefault="00B91F07" w:rsidP="00B91F07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</w:p>
    <w:p w14:paraId="5AAE81AC" w14:textId="77777777" w:rsidR="004C3F0E" w:rsidRPr="00E55E82" w:rsidRDefault="004C3F0E" w:rsidP="00047FE2">
      <w:pPr>
        <w:widowControl/>
        <w:numPr>
          <w:ilvl w:val="1"/>
          <w:numId w:val="13"/>
        </w:numPr>
        <w:tabs>
          <w:tab w:val="left" w:pos="4484"/>
        </w:tabs>
        <w:suppressAutoHyphens w:val="0"/>
        <w:ind w:left="4484" w:hanging="168"/>
        <w:rPr>
          <w:rFonts w:ascii="Arial" w:hAnsi="Arial" w:cs="Arial"/>
          <w:b/>
          <w:sz w:val="22"/>
        </w:rPr>
      </w:pPr>
      <w:r w:rsidRPr="00E55E82">
        <w:rPr>
          <w:rFonts w:ascii="Arial" w:hAnsi="Arial" w:cs="Arial"/>
          <w:b/>
          <w:sz w:val="22"/>
        </w:rPr>
        <w:t>1</w:t>
      </w:r>
      <w:r w:rsidR="00716ECB" w:rsidRPr="00E55E82">
        <w:rPr>
          <w:rFonts w:ascii="Arial" w:hAnsi="Arial" w:cs="Arial"/>
          <w:b/>
          <w:sz w:val="22"/>
        </w:rPr>
        <w:t>0</w:t>
      </w:r>
    </w:p>
    <w:p w14:paraId="73B1961F" w14:textId="77777777" w:rsidR="004C3F0E" w:rsidRPr="00E55E82" w:rsidRDefault="003D6F07" w:rsidP="00CB195F">
      <w:pPr>
        <w:ind w:left="3724"/>
        <w:rPr>
          <w:rFonts w:ascii="Arial" w:hAnsi="Arial" w:cs="Arial"/>
          <w:b/>
          <w:sz w:val="22"/>
        </w:rPr>
      </w:pPr>
      <w:r w:rsidRPr="00E55E82">
        <w:rPr>
          <w:rFonts w:ascii="Arial" w:hAnsi="Arial" w:cs="Arial"/>
          <w:b/>
          <w:sz w:val="22"/>
        </w:rPr>
        <w:t>Zmiany umowy</w:t>
      </w:r>
    </w:p>
    <w:p w14:paraId="7ED92004" w14:textId="77777777" w:rsidR="000B61A0" w:rsidRPr="00E55E82" w:rsidRDefault="004C3F0E" w:rsidP="00047FE2">
      <w:pPr>
        <w:widowControl/>
        <w:numPr>
          <w:ilvl w:val="0"/>
          <w:numId w:val="14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 xml:space="preserve">Zamawiający </w:t>
      </w:r>
      <w:r w:rsidR="000B61A0" w:rsidRPr="00E55E82">
        <w:rPr>
          <w:rFonts w:ascii="Arial" w:hAnsi="Arial" w:cs="Arial"/>
          <w:sz w:val="22"/>
        </w:rPr>
        <w:t xml:space="preserve">zgodnie z </w:t>
      </w:r>
      <w:r w:rsidR="00230F20" w:rsidRPr="00E55E82">
        <w:rPr>
          <w:rFonts w:ascii="Arial" w:hAnsi="Arial" w:cs="Arial"/>
          <w:sz w:val="22"/>
        </w:rPr>
        <w:t xml:space="preserve">postanowieniami </w:t>
      </w:r>
      <w:r w:rsidR="00805042" w:rsidRPr="00E55E82">
        <w:rPr>
          <w:rFonts w:ascii="Arial" w:hAnsi="Arial" w:cs="Arial"/>
          <w:sz w:val="22"/>
        </w:rPr>
        <w:t xml:space="preserve">art. </w:t>
      </w:r>
      <w:r w:rsidR="00B47323" w:rsidRPr="00E55E82">
        <w:rPr>
          <w:rFonts w:ascii="Arial" w:hAnsi="Arial" w:cs="Arial"/>
          <w:sz w:val="22"/>
        </w:rPr>
        <w:t>454-</w:t>
      </w:r>
      <w:r w:rsidR="00805042" w:rsidRPr="00E55E82">
        <w:rPr>
          <w:rFonts w:ascii="Arial" w:hAnsi="Arial" w:cs="Arial"/>
          <w:sz w:val="22"/>
        </w:rPr>
        <w:t>455 ustawy Pzp</w:t>
      </w:r>
      <w:r w:rsidR="000B61A0" w:rsidRPr="00E55E82">
        <w:rPr>
          <w:rFonts w:ascii="Arial" w:hAnsi="Arial" w:cs="Arial"/>
          <w:sz w:val="22"/>
        </w:rPr>
        <w:t xml:space="preserve"> przewiduje możliwość wprowadzania istotnych zmian postanowień </w:t>
      </w:r>
      <w:r w:rsidRPr="00E55E82">
        <w:rPr>
          <w:rFonts w:ascii="Arial" w:hAnsi="Arial" w:cs="Arial"/>
          <w:sz w:val="22"/>
        </w:rPr>
        <w:t>prze</w:t>
      </w:r>
      <w:r w:rsidR="000B61A0" w:rsidRPr="00E55E82">
        <w:rPr>
          <w:rFonts w:ascii="Arial" w:hAnsi="Arial" w:cs="Arial"/>
          <w:sz w:val="22"/>
        </w:rPr>
        <w:t>dmiotowej umowy w stosunku do treści złożonej oferty w następujących okolicznościach i warunkach:</w:t>
      </w:r>
    </w:p>
    <w:p w14:paraId="6AAE23ED" w14:textId="77777777" w:rsidR="00824819" w:rsidRPr="00E55E82" w:rsidRDefault="00824819" w:rsidP="00047FE2">
      <w:pPr>
        <w:pStyle w:val="Akapitzlist"/>
        <w:widowControl/>
        <w:numPr>
          <w:ilvl w:val="0"/>
          <w:numId w:val="21"/>
        </w:numPr>
        <w:tabs>
          <w:tab w:val="left" w:pos="426"/>
        </w:tabs>
        <w:suppressAutoHyphens w:val="0"/>
        <w:ind w:left="709" w:right="20" w:hanging="283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Zamawiający dopuszcza zmiany postanowień umowy w stosunku do treści oferty, na postawie której dokonano wyboru Wykonawcy w następujący</w:t>
      </w:r>
      <w:r w:rsidR="00796538" w:rsidRPr="00E55E82">
        <w:rPr>
          <w:rFonts w:ascii="Arial" w:hAnsi="Arial" w:cs="Arial"/>
          <w:sz w:val="22"/>
        </w:rPr>
        <w:t>m zakresie:</w:t>
      </w:r>
    </w:p>
    <w:p w14:paraId="35A51949" w14:textId="070AE62A" w:rsidR="00CC4140" w:rsidRPr="00E55E82" w:rsidRDefault="00824819" w:rsidP="00047FE2">
      <w:pPr>
        <w:pStyle w:val="Akapitzlist"/>
        <w:widowControl/>
        <w:numPr>
          <w:ilvl w:val="0"/>
          <w:numId w:val="22"/>
        </w:numPr>
        <w:tabs>
          <w:tab w:val="left" w:pos="426"/>
        </w:tabs>
        <w:suppressAutoHyphens w:val="0"/>
        <w:ind w:left="1134" w:right="20" w:hanging="283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Terminu realizacji przedmiotu umowy w przypadku wystąpienia siły wyższej</w:t>
      </w:r>
      <w:r w:rsidR="00C74584" w:rsidRPr="00E55E82">
        <w:rPr>
          <w:rFonts w:ascii="Arial" w:hAnsi="Arial" w:cs="Arial"/>
          <w:sz w:val="22"/>
        </w:rPr>
        <w:t xml:space="preserve">, przez którą należy rozumieć zdarzenia niezależne od żadnej ze Stron, zewnętrzne, niemożliwe do zapobiegania, które nastąpiło po dniu zawarcia umowy, w szczególności: klęski żywiołowe, strajki, pandemii oraz akty władzy </w:t>
      </w:r>
      <w:r w:rsidR="00A27BAC">
        <w:rPr>
          <w:rFonts w:ascii="Arial" w:hAnsi="Arial" w:cs="Arial"/>
          <w:sz w:val="22"/>
        </w:rPr>
        <w:br/>
      </w:r>
      <w:r w:rsidR="00C74584" w:rsidRPr="00E55E82">
        <w:rPr>
          <w:rFonts w:ascii="Arial" w:hAnsi="Arial" w:cs="Arial"/>
          <w:sz w:val="22"/>
        </w:rPr>
        <w:t xml:space="preserve">i administracji publicznej, przy czym przedłużenie terminu zamówienia nastąpi </w:t>
      </w:r>
      <w:r w:rsidR="00A27BAC">
        <w:rPr>
          <w:rFonts w:ascii="Arial" w:hAnsi="Arial" w:cs="Arial"/>
          <w:sz w:val="22"/>
        </w:rPr>
        <w:br/>
      </w:r>
      <w:r w:rsidR="00C74584" w:rsidRPr="00E55E82">
        <w:rPr>
          <w:rFonts w:ascii="Arial" w:hAnsi="Arial" w:cs="Arial"/>
          <w:sz w:val="22"/>
        </w:rPr>
        <w:t>o liczbę dni, odpowiadającą okresowi występo</w:t>
      </w:r>
      <w:r w:rsidR="00CC4140" w:rsidRPr="00E55E82">
        <w:rPr>
          <w:rFonts w:ascii="Arial" w:hAnsi="Arial" w:cs="Arial"/>
          <w:sz w:val="22"/>
        </w:rPr>
        <w:t>wania okoliczności siły wyższej,</w:t>
      </w:r>
    </w:p>
    <w:p w14:paraId="19C7C55C" w14:textId="77777777" w:rsidR="0034682F" w:rsidRPr="00E55E82" w:rsidRDefault="0034682F" w:rsidP="00047FE2">
      <w:pPr>
        <w:pStyle w:val="Akapitzlist"/>
        <w:widowControl/>
        <w:numPr>
          <w:ilvl w:val="0"/>
          <w:numId w:val="22"/>
        </w:numPr>
        <w:tabs>
          <w:tab w:val="left" w:pos="426"/>
        </w:tabs>
        <w:suppressAutoHyphens w:val="0"/>
        <w:ind w:left="1134" w:right="20" w:hanging="283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w przypadku konieczności przesunięcia terminu realizacji Umowy lub innych terminów umownych, jeżeli ich przesunięcie jest wynikiem okoliczności, za które odpowiedzialny jest Zamawiający, w szczególności jeżeli stanowi ono następstwo:</w:t>
      </w:r>
    </w:p>
    <w:p w14:paraId="1FEB2AF9" w14:textId="77777777" w:rsidR="0034682F" w:rsidRPr="00E55E82" w:rsidRDefault="0034682F" w:rsidP="00047FE2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ind w:right="20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zmiany w strukturze lub organizacji Zamawiającego,</w:t>
      </w:r>
    </w:p>
    <w:p w14:paraId="1BDC500D" w14:textId="77777777" w:rsidR="0034682F" w:rsidRPr="00E55E82" w:rsidRDefault="0034682F" w:rsidP="00047FE2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ind w:right="20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 xml:space="preserve">konieczności dokonania zmiany w obszarze finansowania zamówienia, zmiany umowy o dofinansowanie itp., </w:t>
      </w:r>
    </w:p>
    <w:p w14:paraId="6DF7C209" w14:textId="77777777" w:rsidR="0034682F" w:rsidRPr="00E55E82" w:rsidRDefault="0034682F" w:rsidP="00047FE2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ind w:right="20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w zakresie, w jakim ww. okoliczności mają lub będą mogły mieć wpływ na dotrzymanie terminów umownych z zastrzeżeniem, iż Przedmiot Umowy winien być zrealizowany w terminie umożliwiającym rozliczenie Projektu;</w:t>
      </w:r>
    </w:p>
    <w:p w14:paraId="54DBBFC4" w14:textId="482C98B9" w:rsidR="0034682F" w:rsidRPr="00E55E82" w:rsidRDefault="0034682F" w:rsidP="00047FE2">
      <w:pPr>
        <w:pStyle w:val="Akapitzlist"/>
        <w:widowControl/>
        <w:numPr>
          <w:ilvl w:val="0"/>
          <w:numId w:val="22"/>
        </w:numPr>
        <w:tabs>
          <w:tab w:val="left" w:pos="426"/>
        </w:tabs>
        <w:suppressAutoHyphens w:val="0"/>
        <w:ind w:left="1134" w:right="20" w:hanging="283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 xml:space="preserve">w sytuacji przesunięcia terminu realizacji Umowy lub innych terminów umownych, jeżeli ich modyfikacja jest wynikiem udzielenia zamówień dodatkowych z zastrzeżeniem, iż Przedmiot Umowy winien być zrealizowany </w:t>
      </w:r>
      <w:r w:rsidR="00A27BAC">
        <w:rPr>
          <w:rFonts w:ascii="Arial" w:hAnsi="Arial" w:cs="Arial"/>
          <w:sz w:val="22"/>
        </w:rPr>
        <w:br/>
      </w:r>
      <w:r w:rsidRPr="00E55E82">
        <w:rPr>
          <w:rFonts w:ascii="Arial" w:hAnsi="Arial" w:cs="Arial"/>
          <w:sz w:val="22"/>
        </w:rPr>
        <w:t>w terminie umożl</w:t>
      </w:r>
      <w:r w:rsidR="00D1773A" w:rsidRPr="00E55E82">
        <w:rPr>
          <w:rFonts w:ascii="Arial" w:hAnsi="Arial" w:cs="Arial"/>
          <w:sz w:val="22"/>
        </w:rPr>
        <w:t>iwiającym rozliczenie Projektu;</w:t>
      </w:r>
    </w:p>
    <w:p w14:paraId="0D589CA5" w14:textId="77777777" w:rsidR="0034682F" w:rsidRPr="00E55E82" w:rsidRDefault="0034682F" w:rsidP="00047FE2">
      <w:pPr>
        <w:pStyle w:val="Akapitzlist"/>
        <w:widowControl/>
        <w:numPr>
          <w:ilvl w:val="0"/>
          <w:numId w:val="22"/>
        </w:numPr>
        <w:tabs>
          <w:tab w:val="left" w:pos="426"/>
        </w:tabs>
        <w:suppressAutoHyphens w:val="0"/>
        <w:ind w:left="1134" w:right="20" w:hanging="283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 xml:space="preserve">konieczności przesunięcia terminów umownych, jeśli owa konieczność powstała na skutek okoliczności, których przy dołożeniu należytej staranności nie można było przewidzieć w chwili zawarcia Umowy; </w:t>
      </w:r>
    </w:p>
    <w:p w14:paraId="1B7E22A3" w14:textId="71EBC546" w:rsidR="0034682F" w:rsidRPr="00E55E82" w:rsidRDefault="0034682F" w:rsidP="00047FE2">
      <w:pPr>
        <w:pStyle w:val="Akapitzlist"/>
        <w:widowControl/>
        <w:numPr>
          <w:ilvl w:val="0"/>
          <w:numId w:val="22"/>
        </w:numPr>
        <w:tabs>
          <w:tab w:val="left" w:pos="426"/>
        </w:tabs>
        <w:suppressAutoHyphens w:val="0"/>
        <w:ind w:left="1134" w:right="20" w:hanging="283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 xml:space="preserve">zmiany lub rezygnacji z podwykonawców, na zasoby których Wykonawca powołał się w celu spełniania warunków udziału w postępowaniu, </w:t>
      </w:r>
      <w:r w:rsidR="00A27BAC">
        <w:rPr>
          <w:rFonts w:ascii="Arial" w:hAnsi="Arial" w:cs="Arial"/>
          <w:sz w:val="22"/>
        </w:rPr>
        <w:br/>
      </w:r>
      <w:r w:rsidRPr="00E55E82">
        <w:rPr>
          <w:rFonts w:ascii="Arial" w:hAnsi="Arial" w:cs="Arial"/>
          <w:sz w:val="22"/>
        </w:rPr>
        <w:t>z zastrzeżeniem, że proponowany inny podwykonawca lub Wykonawca samodzielnie spełnia je w stopniu nie mniejszym niż podwykonawca, na którego zasoby Wykonawca powoływał się w trakcie postępowania o udzielenie zamówienia, zmiana zakresu zamówienia powierzonego ww. podwykonawcom;</w:t>
      </w:r>
    </w:p>
    <w:p w14:paraId="51037FA3" w14:textId="77777777" w:rsidR="0034682F" w:rsidRPr="00E55E82" w:rsidRDefault="0034682F" w:rsidP="00047FE2">
      <w:pPr>
        <w:pStyle w:val="Akapitzlist"/>
        <w:widowControl/>
        <w:numPr>
          <w:ilvl w:val="0"/>
          <w:numId w:val="22"/>
        </w:numPr>
        <w:tabs>
          <w:tab w:val="left" w:pos="426"/>
        </w:tabs>
        <w:suppressAutoHyphens w:val="0"/>
        <w:ind w:left="1134" w:right="20" w:hanging="283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zmiany powszechnie obowiązujących przepisów prawa w zakresie mającym wpływ na realizację Umowy.</w:t>
      </w:r>
    </w:p>
    <w:p w14:paraId="0E446171" w14:textId="77777777" w:rsidR="004C3F0E" w:rsidRPr="00E55E82" w:rsidRDefault="004C3F0E" w:rsidP="00047FE2">
      <w:pPr>
        <w:widowControl/>
        <w:numPr>
          <w:ilvl w:val="0"/>
          <w:numId w:val="14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 xml:space="preserve">Wszelkie zmiany </w:t>
      </w:r>
      <w:r w:rsidR="008A7750" w:rsidRPr="00E55E82">
        <w:rPr>
          <w:rFonts w:ascii="Arial" w:hAnsi="Arial" w:cs="Arial"/>
          <w:sz w:val="22"/>
        </w:rPr>
        <w:t>niniejszej u</w:t>
      </w:r>
      <w:r w:rsidRPr="00E55E82">
        <w:rPr>
          <w:rFonts w:ascii="Arial" w:hAnsi="Arial" w:cs="Arial"/>
          <w:sz w:val="22"/>
        </w:rPr>
        <w:t>mowy mogą być dokonane tylko w formie pisemnej, pod rygorem nieważności, za zgodą obu stron.</w:t>
      </w:r>
    </w:p>
    <w:p w14:paraId="705ADBA1" w14:textId="77777777" w:rsidR="004C3F0E" w:rsidRPr="00E55E82" w:rsidRDefault="004C3F0E" w:rsidP="00047FE2">
      <w:pPr>
        <w:widowControl/>
        <w:numPr>
          <w:ilvl w:val="0"/>
          <w:numId w:val="14"/>
        </w:numPr>
        <w:tabs>
          <w:tab w:val="left" w:pos="426"/>
        </w:tabs>
        <w:suppressAutoHyphens w:val="0"/>
        <w:ind w:left="426" w:right="20" w:hanging="430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Ustala się, iż nie stanowią z</w:t>
      </w:r>
      <w:r w:rsidR="00805042" w:rsidRPr="00E55E82">
        <w:rPr>
          <w:rFonts w:ascii="Arial" w:hAnsi="Arial" w:cs="Arial"/>
          <w:sz w:val="22"/>
        </w:rPr>
        <w:t xml:space="preserve">miany Umowy w rozumieniu art. </w:t>
      </w:r>
      <w:r w:rsidRPr="00E55E82">
        <w:rPr>
          <w:rFonts w:ascii="Arial" w:hAnsi="Arial" w:cs="Arial"/>
          <w:sz w:val="22"/>
        </w:rPr>
        <w:t>4</w:t>
      </w:r>
      <w:r w:rsidR="00805042" w:rsidRPr="00E55E82">
        <w:rPr>
          <w:rFonts w:ascii="Arial" w:hAnsi="Arial" w:cs="Arial"/>
          <w:sz w:val="22"/>
        </w:rPr>
        <w:t>55</w:t>
      </w:r>
      <w:r w:rsidRPr="00E55E82">
        <w:rPr>
          <w:rFonts w:ascii="Arial" w:hAnsi="Arial" w:cs="Arial"/>
          <w:sz w:val="22"/>
        </w:rPr>
        <w:t xml:space="preserve"> ustawy Pzp zmiany dot. danych teleadresowych.</w:t>
      </w:r>
    </w:p>
    <w:p w14:paraId="68A89670" w14:textId="77777777" w:rsidR="00A61949" w:rsidRDefault="00A61949" w:rsidP="00A61949">
      <w:pPr>
        <w:widowControl/>
        <w:tabs>
          <w:tab w:val="left" w:pos="238"/>
        </w:tabs>
        <w:suppressAutoHyphens w:val="0"/>
        <w:ind w:left="4" w:right="20"/>
        <w:jc w:val="both"/>
        <w:rPr>
          <w:rFonts w:ascii="Arial" w:hAnsi="Arial" w:cs="Arial"/>
          <w:sz w:val="22"/>
        </w:rPr>
      </w:pPr>
    </w:p>
    <w:p w14:paraId="3BCB7109" w14:textId="77777777" w:rsidR="00B162CE" w:rsidRDefault="00B162CE" w:rsidP="00A61949">
      <w:pPr>
        <w:widowControl/>
        <w:tabs>
          <w:tab w:val="left" w:pos="238"/>
        </w:tabs>
        <w:suppressAutoHyphens w:val="0"/>
        <w:ind w:left="4" w:right="20"/>
        <w:jc w:val="both"/>
        <w:rPr>
          <w:rFonts w:ascii="Arial" w:hAnsi="Arial" w:cs="Arial"/>
          <w:sz w:val="22"/>
        </w:rPr>
      </w:pPr>
    </w:p>
    <w:p w14:paraId="06BC352C" w14:textId="216B5591" w:rsidR="00B162CE" w:rsidRPr="00E55E82" w:rsidRDefault="00B162CE" w:rsidP="00A61949">
      <w:pPr>
        <w:widowControl/>
        <w:tabs>
          <w:tab w:val="left" w:pos="238"/>
        </w:tabs>
        <w:suppressAutoHyphens w:val="0"/>
        <w:ind w:left="4" w:right="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6A0368F" w14:textId="77777777" w:rsidR="004C3F0E" w:rsidRPr="00E55E82" w:rsidRDefault="00D57211" w:rsidP="00047FE2">
      <w:pPr>
        <w:widowControl/>
        <w:numPr>
          <w:ilvl w:val="1"/>
          <w:numId w:val="15"/>
        </w:numPr>
        <w:tabs>
          <w:tab w:val="left" w:pos="4484"/>
        </w:tabs>
        <w:suppressAutoHyphens w:val="0"/>
        <w:ind w:left="4484" w:hanging="170"/>
        <w:rPr>
          <w:rFonts w:ascii="Arial" w:hAnsi="Arial" w:cs="Arial"/>
          <w:b/>
          <w:sz w:val="22"/>
        </w:rPr>
      </w:pPr>
      <w:r w:rsidRPr="00E55E82">
        <w:rPr>
          <w:rFonts w:ascii="Arial" w:hAnsi="Arial" w:cs="Arial"/>
          <w:b/>
          <w:sz w:val="22"/>
        </w:rPr>
        <w:lastRenderedPageBreak/>
        <w:t>1</w:t>
      </w:r>
      <w:r w:rsidR="00716ECB" w:rsidRPr="00E55E82">
        <w:rPr>
          <w:rFonts w:ascii="Arial" w:hAnsi="Arial" w:cs="Arial"/>
          <w:b/>
          <w:sz w:val="22"/>
        </w:rPr>
        <w:t>1</w:t>
      </w:r>
    </w:p>
    <w:p w14:paraId="6B59C6B1" w14:textId="77777777" w:rsidR="004C3F0E" w:rsidRPr="00E55E82" w:rsidRDefault="004C3F0E" w:rsidP="00854F73">
      <w:pPr>
        <w:ind w:left="3464"/>
        <w:rPr>
          <w:rFonts w:ascii="Arial" w:hAnsi="Arial" w:cs="Arial"/>
          <w:b/>
          <w:sz w:val="22"/>
        </w:rPr>
      </w:pPr>
      <w:r w:rsidRPr="00E55E82">
        <w:rPr>
          <w:rFonts w:ascii="Arial" w:hAnsi="Arial" w:cs="Arial"/>
          <w:b/>
          <w:sz w:val="22"/>
        </w:rPr>
        <w:t>Odstąpienie od Umowy</w:t>
      </w:r>
    </w:p>
    <w:p w14:paraId="6E285DB9" w14:textId="77777777" w:rsidR="00854F73" w:rsidRPr="00E55E82" w:rsidRDefault="00854F73" w:rsidP="00047FE2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Oprócz przypadków wymienionych w treści Kodeksu Cywilnego, stronom przysługuje prawo odstąpienia od umowy w następujących sytuacjach:</w:t>
      </w:r>
    </w:p>
    <w:p w14:paraId="1DA071ED" w14:textId="5E66D943" w:rsidR="00854F73" w:rsidRPr="00E55E82" w:rsidRDefault="00854F73" w:rsidP="00047FE2">
      <w:pPr>
        <w:widowControl/>
        <w:numPr>
          <w:ilvl w:val="0"/>
          <w:numId w:val="18"/>
        </w:numPr>
        <w:tabs>
          <w:tab w:val="left" w:pos="709"/>
        </w:tabs>
        <w:suppressAutoHyphens w:val="0"/>
        <w:autoSpaceDE w:val="0"/>
        <w:autoSpaceDN w:val="0"/>
        <w:adjustRightInd w:val="0"/>
        <w:ind w:left="709" w:hanging="283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sz w:val="22"/>
          <w:szCs w:val="22"/>
        </w:rPr>
        <w:t>w razie wystąpienia istotnej zmiany okoliczności powodującej, że wykonanie umowy nie leży  w interesie publicznym, czego nie można było przewidzieć w chwili zawarcia umowy lub dalsze wykonywanie umowy może zagrozić istotnemu interesowi bezpieczeństwa państwa lub bezpieczeństw</w:t>
      </w:r>
      <w:r w:rsidR="005E1D62">
        <w:rPr>
          <w:rFonts w:ascii="Arial" w:eastAsia="Arial Unicode MS" w:hAnsi="Arial" w:cs="Arial"/>
          <w:sz w:val="22"/>
          <w:szCs w:val="22"/>
        </w:rPr>
        <w:t>u publicznemu.</w:t>
      </w:r>
    </w:p>
    <w:p w14:paraId="2F3F6458" w14:textId="77777777" w:rsidR="00854F73" w:rsidRPr="00E55E82" w:rsidRDefault="00854F73" w:rsidP="00047FE2">
      <w:pPr>
        <w:widowControl/>
        <w:numPr>
          <w:ilvl w:val="0"/>
          <w:numId w:val="18"/>
        </w:numPr>
        <w:tabs>
          <w:tab w:val="left" w:pos="709"/>
        </w:tabs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sz w:val="22"/>
          <w:szCs w:val="22"/>
        </w:rPr>
        <w:t>rozwiązania/likwidacji/upadłości firmy Wykonawcy,</w:t>
      </w:r>
    </w:p>
    <w:p w14:paraId="2DF9563E" w14:textId="77777777" w:rsidR="00854F73" w:rsidRPr="00E55E82" w:rsidRDefault="00854F73" w:rsidP="00047FE2">
      <w:pPr>
        <w:widowControl/>
        <w:numPr>
          <w:ilvl w:val="0"/>
          <w:numId w:val="18"/>
        </w:numPr>
        <w:tabs>
          <w:tab w:val="left" w:pos="709"/>
        </w:tabs>
        <w:suppressAutoHyphens w:val="0"/>
        <w:autoSpaceDE w:val="0"/>
        <w:autoSpaceDN w:val="0"/>
        <w:adjustRightInd w:val="0"/>
        <w:ind w:left="851" w:hanging="425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sz w:val="22"/>
          <w:szCs w:val="22"/>
        </w:rPr>
        <w:t>zostanie wydany nakaz zajęcia majątku Wykonawcy,</w:t>
      </w:r>
    </w:p>
    <w:p w14:paraId="0F8A4073" w14:textId="460C4B7E" w:rsidR="00D1773A" w:rsidRPr="005E1D62" w:rsidRDefault="00D1773A" w:rsidP="00047FE2">
      <w:pPr>
        <w:widowControl/>
        <w:numPr>
          <w:ilvl w:val="0"/>
          <w:numId w:val="18"/>
        </w:numPr>
        <w:tabs>
          <w:tab w:val="left" w:pos="709"/>
        </w:tabs>
        <w:suppressAutoHyphens w:val="0"/>
        <w:autoSpaceDE w:val="0"/>
        <w:autoSpaceDN w:val="0"/>
        <w:adjustRightInd w:val="0"/>
        <w:ind w:left="709" w:hanging="283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sz w:val="22"/>
          <w:szCs w:val="22"/>
        </w:rPr>
        <w:t>Wykonawca nie realizuje zamówienia zgodnie z umową lub też nienależycie wykonuje swoje zobowiązania umowne i pomimo pisemnego lub przesłanego droga elektroniczną wezwania otrzymanego od Zamawiającego nie przystąpił do realizacji umowy zgodnie z jej warunkami - w terminie 14 dni od dnia stwierdzenia przez Zamawiającego danej okoliczności,</w:t>
      </w:r>
    </w:p>
    <w:p w14:paraId="45D7242A" w14:textId="77777777" w:rsidR="00D1773A" w:rsidRPr="00E55E82" w:rsidRDefault="00D1773A" w:rsidP="00047FE2">
      <w:pPr>
        <w:widowControl/>
        <w:numPr>
          <w:ilvl w:val="0"/>
          <w:numId w:val="18"/>
        </w:numPr>
        <w:tabs>
          <w:tab w:val="left" w:pos="709"/>
        </w:tabs>
        <w:suppressAutoHyphens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sz w:val="22"/>
          <w:szCs w:val="22"/>
        </w:rPr>
        <w:t xml:space="preserve">Wykonawca dokonał cesji wierzytelności wynikających z niniejszej umowy na rzecz osób trzecich bez pisemnej zgody Zamawiającego. </w:t>
      </w:r>
    </w:p>
    <w:p w14:paraId="6993356C" w14:textId="77777777" w:rsidR="00A61949" w:rsidRPr="00E55E82" w:rsidRDefault="00854F73" w:rsidP="00047FE2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eastAsia="Arial Unicode MS" w:hAnsi="Arial" w:cs="Arial"/>
          <w:sz w:val="22"/>
          <w:szCs w:val="22"/>
        </w:rPr>
      </w:pPr>
      <w:r w:rsidRPr="00E55E82">
        <w:rPr>
          <w:rFonts w:ascii="Arial" w:eastAsia="Arial Unicode MS" w:hAnsi="Arial" w:cs="Arial"/>
          <w:bCs/>
          <w:sz w:val="22"/>
          <w:szCs w:val="22"/>
        </w:rPr>
        <w:t>Odstąpienie od umowy powinno nastąpić w formie pisemnej pod rygorem nieważności takiego oświadczenia i powinno zawierać uzasadnienie.</w:t>
      </w:r>
    </w:p>
    <w:p w14:paraId="5C4BE076" w14:textId="422AB0F6" w:rsidR="002B7744" w:rsidRPr="005E1D62" w:rsidRDefault="002B7744" w:rsidP="005E1D62">
      <w:pPr>
        <w:jc w:val="both"/>
        <w:rPr>
          <w:rFonts w:ascii="Arial" w:hAnsi="Arial" w:cs="Arial"/>
          <w:sz w:val="22"/>
        </w:rPr>
      </w:pPr>
    </w:p>
    <w:p w14:paraId="65EEEEC6" w14:textId="77777777" w:rsidR="002B7744" w:rsidRPr="00E55E82" w:rsidRDefault="002B7744" w:rsidP="00CB195F">
      <w:pPr>
        <w:ind w:left="3424"/>
        <w:jc w:val="both"/>
        <w:rPr>
          <w:rFonts w:ascii="Arial" w:hAnsi="Arial" w:cs="Arial"/>
          <w:b/>
          <w:sz w:val="22"/>
        </w:rPr>
      </w:pPr>
    </w:p>
    <w:p w14:paraId="1A4B0EF4" w14:textId="6B859999" w:rsidR="002B7744" w:rsidRPr="00E55E82" w:rsidRDefault="005E1D62" w:rsidP="00047FE2">
      <w:pPr>
        <w:widowControl/>
        <w:numPr>
          <w:ilvl w:val="1"/>
          <w:numId w:val="16"/>
        </w:numPr>
        <w:tabs>
          <w:tab w:val="left" w:pos="4484"/>
        </w:tabs>
        <w:suppressAutoHyphens w:val="0"/>
        <w:ind w:left="4484" w:hanging="168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12</w:t>
      </w:r>
    </w:p>
    <w:p w14:paraId="4C896521" w14:textId="77777777" w:rsidR="004C3F0E" w:rsidRPr="00E55E82" w:rsidRDefault="004C3F0E" w:rsidP="00CB195F">
      <w:pPr>
        <w:ind w:left="3424"/>
        <w:jc w:val="both"/>
        <w:rPr>
          <w:rFonts w:ascii="Arial" w:hAnsi="Arial" w:cs="Arial"/>
          <w:b/>
          <w:sz w:val="22"/>
        </w:rPr>
      </w:pPr>
      <w:r w:rsidRPr="00E55E82">
        <w:rPr>
          <w:rFonts w:ascii="Arial" w:hAnsi="Arial" w:cs="Arial"/>
          <w:b/>
          <w:sz w:val="22"/>
        </w:rPr>
        <w:t>Postanowienia końcowe</w:t>
      </w:r>
    </w:p>
    <w:p w14:paraId="4DF98F8F" w14:textId="77777777" w:rsidR="00D33AAC" w:rsidRPr="00E55E82" w:rsidRDefault="00D33AAC" w:rsidP="00047FE2">
      <w:pPr>
        <w:widowControl/>
        <w:numPr>
          <w:ilvl w:val="0"/>
          <w:numId w:val="16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W razie powstania sporu na tle wykonania niniejszej umowy, strony kontraktu zobowiązują się przede wszystkim do wyczerpania drogi postępowania reklamacyjnego.</w:t>
      </w:r>
    </w:p>
    <w:p w14:paraId="7A05425A" w14:textId="77777777" w:rsidR="00D33AAC" w:rsidRPr="00E55E82" w:rsidRDefault="00D33AAC" w:rsidP="00047FE2">
      <w:pPr>
        <w:widowControl/>
        <w:numPr>
          <w:ilvl w:val="0"/>
          <w:numId w:val="16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Reklamację wykonuje się przez skierowanie na piśmie konkretnego roszczenia do drugiej strony.</w:t>
      </w:r>
    </w:p>
    <w:p w14:paraId="36CF7BFE" w14:textId="77777777" w:rsidR="00D33AAC" w:rsidRPr="00E55E82" w:rsidRDefault="00D33AAC" w:rsidP="00047FE2">
      <w:pPr>
        <w:widowControl/>
        <w:numPr>
          <w:ilvl w:val="0"/>
          <w:numId w:val="16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Strony mają obowiązek do pisemnego ustosunkowania się do zgłoszonego roszczenia w terminie 14 dni od daty zgłoszenia roszczenia.</w:t>
      </w:r>
    </w:p>
    <w:p w14:paraId="50D49E82" w14:textId="77777777" w:rsidR="00D33AAC" w:rsidRPr="00E55E82" w:rsidRDefault="00D33AAC" w:rsidP="00047FE2">
      <w:pPr>
        <w:widowControl/>
        <w:numPr>
          <w:ilvl w:val="0"/>
          <w:numId w:val="16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W razie odmowy przez Strony uznania roszczenia, względnie nie udzielenia odpowiedzi na roszczenie w terminie, o którym mowa w ust. 3 Strony uprawnione są do wystąpienia na drogę sądową.</w:t>
      </w:r>
    </w:p>
    <w:p w14:paraId="07D1B5E6" w14:textId="77777777" w:rsidR="004C3F0E" w:rsidRPr="00E55E82" w:rsidRDefault="004C3F0E" w:rsidP="00047FE2">
      <w:pPr>
        <w:widowControl/>
        <w:numPr>
          <w:ilvl w:val="0"/>
          <w:numId w:val="16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Ewentualne spory wynikłe w związku z niniejszą umową rozpatrywane będą przez sąd właściwy dla siedziby Zamawiającego.</w:t>
      </w:r>
    </w:p>
    <w:p w14:paraId="133BF5C6" w14:textId="77777777" w:rsidR="004C3F0E" w:rsidRPr="00E55E82" w:rsidRDefault="004C3F0E" w:rsidP="00047FE2">
      <w:pPr>
        <w:widowControl/>
        <w:numPr>
          <w:ilvl w:val="0"/>
          <w:numId w:val="16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>W sprawach nieuregulowanych niniejszą Umową mają zastosowanie przepisy ustawy Prawo zamówień publicznych i Kodeksu cywilnego.</w:t>
      </w:r>
    </w:p>
    <w:p w14:paraId="7E506FC3" w14:textId="77777777" w:rsidR="0069059C" w:rsidRPr="00E55E82" w:rsidRDefault="00527C04" w:rsidP="00047FE2">
      <w:pPr>
        <w:widowControl/>
        <w:numPr>
          <w:ilvl w:val="0"/>
          <w:numId w:val="16"/>
        </w:numPr>
        <w:tabs>
          <w:tab w:val="left" w:pos="426"/>
        </w:tabs>
        <w:suppressAutoHyphens w:val="0"/>
        <w:ind w:left="426" w:right="20" w:hanging="426"/>
        <w:jc w:val="both"/>
        <w:rPr>
          <w:rFonts w:ascii="Arial" w:hAnsi="Arial" w:cs="Arial"/>
          <w:sz w:val="22"/>
        </w:rPr>
      </w:pPr>
      <w:r w:rsidRPr="00E55E82">
        <w:rPr>
          <w:rFonts w:ascii="Arial" w:hAnsi="Arial" w:cs="Arial"/>
          <w:sz w:val="22"/>
        </w:rPr>
        <w:t xml:space="preserve">Umowę niniejszą sporządzono w </w:t>
      </w:r>
      <w:r w:rsidR="00CC4140" w:rsidRPr="00E55E82">
        <w:rPr>
          <w:rFonts w:ascii="Arial" w:hAnsi="Arial" w:cs="Arial"/>
          <w:sz w:val="22"/>
        </w:rPr>
        <w:t>dwóch</w:t>
      </w:r>
      <w:r w:rsidR="004C3F0E" w:rsidRPr="00E55E82">
        <w:rPr>
          <w:rFonts w:ascii="Arial" w:hAnsi="Arial" w:cs="Arial"/>
          <w:sz w:val="22"/>
        </w:rPr>
        <w:t xml:space="preserve"> </w:t>
      </w:r>
      <w:r w:rsidRPr="00E55E82">
        <w:rPr>
          <w:rFonts w:ascii="Arial" w:hAnsi="Arial" w:cs="Arial"/>
          <w:sz w:val="22"/>
        </w:rPr>
        <w:t>jednobrzmiących egzemplarzach, po jednym dla każdej ze Stron</w:t>
      </w:r>
      <w:r w:rsidR="00CC4140" w:rsidRPr="00E55E82">
        <w:rPr>
          <w:rFonts w:ascii="Arial" w:hAnsi="Arial" w:cs="Arial"/>
          <w:sz w:val="22"/>
        </w:rPr>
        <w:t>.</w:t>
      </w:r>
      <w:r w:rsidR="00FB60F3" w:rsidRPr="00E55E82">
        <w:rPr>
          <w:rFonts w:ascii="Arial" w:hAnsi="Arial" w:cs="Arial"/>
          <w:sz w:val="22"/>
        </w:rPr>
        <w:t xml:space="preserve"> </w:t>
      </w:r>
    </w:p>
    <w:p w14:paraId="6EDC8CF0" w14:textId="77777777" w:rsidR="0069059C" w:rsidRPr="00E55E82" w:rsidRDefault="0069059C" w:rsidP="00CB195F">
      <w:pPr>
        <w:tabs>
          <w:tab w:val="left" w:pos="6083"/>
        </w:tabs>
        <w:ind w:left="824"/>
        <w:rPr>
          <w:rFonts w:ascii="Arial" w:hAnsi="Arial" w:cs="Arial"/>
          <w:b/>
        </w:rPr>
      </w:pPr>
    </w:p>
    <w:p w14:paraId="1E17D231" w14:textId="77777777" w:rsidR="004C3F0E" w:rsidRPr="00E55E82" w:rsidRDefault="00FB60F3" w:rsidP="00CB195F">
      <w:pPr>
        <w:tabs>
          <w:tab w:val="left" w:pos="6083"/>
        </w:tabs>
        <w:ind w:left="824"/>
        <w:rPr>
          <w:rFonts w:ascii="Arial" w:hAnsi="Arial" w:cs="Arial"/>
          <w:b/>
        </w:rPr>
      </w:pPr>
      <w:r w:rsidRPr="00E55E82">
        <w:rPr>
          <w:rFonts w:ascii="Arial" w:hAnsi="Arial" w:cs="Arial"/>
          <w:b/>
        </w:rPr>
        <w:t>W</w:t>
      </w:r>
      <w:r w:rsidR="004C3F0E" w:rsidRPr="00E55E82">
        <w:rPr>
          <w:rFonts w:ascii="Arial" w:hAnsi="Arial" w:cs="Arial"/>
          <w:b/>
        </w:rPr>
        <w:t>YKONAWCA:</w:t>
      </w:r>
      <w:r w:rsidR="004C3F0E" w:rsidRPr="00E55E82">
        <w:rPr>
          <w:rFonts w:ascii="Arial" w:eastAsia="Times New Roman" w:hAnsi="Arial" w:cs="Arial"/>
        </w:rPr>
        <w:tab/>
      </w:r>
      <w:r w:rsidR="004C3F0E" w:rsidRPr="00E55E82">
        <w:rPr>
          <w:rFonts w:ascii="Arial" w:hAnsi="Arial" w:cs="Arial"/>
          <w:b/>
        </w:rPr>
        <w:t>ZAMAWIAJĄCY:</w:t>
      </w:r>
    </w:p>
    <w:p w14:paraId="12E77726" w14:textId="77777777" w:rsidR="00B5550E" w:rsidRPr="00E55E82" w:rsidRDefault="00B5550E" w:rsidP="00B5550E">
      <w:pPr>
        <w:tabs>
          <w:tab w:val="left" w:pos="6083"/>
        </w:tabs>
        <w:rPr>
          <w:rFonts w:ascii="Arial" w:hAnsi="Arial" w:cs="Arial"/>
          <w:b/>
        </w:rPr>
      </w:pPr>
    </w:p>
    <w:p w14:paraId="54D29C02" w14:textId="77777777" w:rsidR="005D6161" w:rsidRPr="00E55E82" w:rsidRDefault="005D6161" w:rsidP="00B5550E">
      <w:pPr>
        <w:tabs>
          <w:tab w:val="left" w:pos="6083"/>
        </w:tabs>
        <w:rPr>
          <w:rFonts w:ascii="Arial" w:hAnsi="Arial" w:cs="Arial"/>
          <w:b/>
        </w:rPr>
      </w:pPr>
    </w:p>
    <w:p w14:paraId="2EB7E333" w14:textId="77777777" w:rsidR="005D6161" w:rsidRPr="00E55E82" w:rsidRDefault="005D6161" w:rsidP="00B5550E">
      <w:pPr>
        <w:tabs>
          <w:tab w:val="left" w:pos="6083"/>
        </w:tabs>
        <w:rPr>
          <w:rFonts w:ascii="Arial" w:hAnsi="Arial" w:cs="Arial"/>
          <w:b/>
        </w:rPr>
      </w:pPr>
    </w:p>
    <w:p w14:paraId="5F93F9A3" w14:textId="77777777" w:rsidR="00FA2C24" w:rsidRPr="00E55E82" w:rsidRDefault="00FA2C24" w:rsidP="00B5550E">
      <w:pPr>
        <w:tabs>
          <w:tab w:val="left" w:pos="6083"/>
        </w:tabs>
        <w:rPr>
          <w:rFonts w:ascii="Arial" w:hAnsi="Arial" w:cs="Arial"/>
          <w:b/>
        </w:rPr>
      </w:pPr>
    </w:p>
    <w:p w14:paraId="76AD7DEA" w14:textId="77777777" w:rsidR="003F7B16" w:rsidRPr="00E55E82" w:rsidRDefault="003F7B16" w:rsidP="00B5550E">
      <w:pPr>
        <w:tabs>
          <w:tab w:val="left" w:pos="6083"/>
        </w:tabs>
        <w:rPr>
          <w:rFonts w:ascii="Arial" w:hAnsi="Arial" w:cs="Arial"/>
          <w:b/>
        </w:rPr>
      </w:pPr>
    </w:p>
    <w:p w14:paraId="78C4715E" w14:textId="77777777" w:rsidR="003F7B16" w:rsidRPr="00E55E82" w:rsidRDefault="003F7B16" w:rsidP="00B5550E">
      <w:pPr>
        <w:tabs>
          <w:tab w:val="left" w:pos="6083"/>
        </w:tabs>
        <w:rPr>
          <w:rFonts w:ascii="Arial" w:hAnsi="Arial" w:cs="Arial"/>
          <w:b/>
        </w:rPr>
      </w:pPr>
    </w:p>
    <w:p w14:paraId="233E0AA0" w14:textId="77777777" w:rsidR="003F7B16" w:rsidRDefault="003F7B16" w:rsidP="00B5550E">
      <w:pPr>
        <w:tabs>
          <w:tab w:val="left" w:pos="6083"/>
        </w:tabs>
        <w:rPr>
          <w:rFonts w:ascii="Arial" w:hAnsi="Arial" w:cs="Arial"/>
          <w:b/>
        </w:rPr>
      </w:pPr>
    </w:p>
    <w:p w14:paraId="1B4D60DD" w14:textId="77777777" w:rsidR="00B162CE" w:rsidRDefault="00B162CE" w:rsidP="00B5550E">
      <w:pPr>
        <w:tabs>
          <w:tab w:val="left" w:pos="6083"/>
        </w:tabs>
        <w:rPr>
          <w:rFonts w:ascii="Arial" w:hAnsi="Arial" w:cs="Arial"/>
          <w:b/>
        </w:rPr>
      </w:pPr>
    </w:p>
    <w:p w14:paraId="77B77489" w14:textId="77777777" w:rsidR="00B162CE" w:rsidRPr="00E55E82" w:rsidRDefault="00B162CE" w:rsidP="00B5550E">
      <w:pPr>
        <w:tabs>
          <w:tab w:val="left" w:pos="6083"/>
        </w:tabs>
        <w:rPr>
          <w:rFonts w:ascii="Arial" w:hAnsi="Arial" w:cs="Arial"/>
          <w:b/>
        </w:rPr>
      </w:pPr>
    </w:p>
    <w:p w14:paraId="4ADCC173" w14:textId="77777777" w:rsidR="00F97E27" w:rsidRPr="00E55E82" w:rsidRDefault="00B5550E" w:rsidP="00F97E27">
      <w:pPr>
        <w:tabs>
          <w:tab w:val="left" w:pos="6083"/>
        </w:tabs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 xml:space="preserve">Załączniki: </w:t>
      </w:r>
    </w:p>
    <w:p w14:paraId="11F62D73" w14:textId="77777777" w:rsidR="00F97E27" w:rsidRPr="00E55E82" w:rsidRDefault="00B5550E" w:rsidP="00047FE2">
      <w:pPr>
        <w:pStyle w:val="Akapitzlist"/>
        <w:numPr>
          <w:ilvl w:val="0"/>
          <w:numId w:val="23"/>
        </w:numPr>
        <w:tabs>
          <w:tab w:val="left" w:pos="6083"/>
        </w:tabs>
        <w:ind w:left="426" w:hanging="426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S</w:t>
      </w:r>
      <w:r w:rsidR="005922E1" w:rsidRPr="00E55E82">
        <w:rPr>
          <w:rFonts w:ascii="Arial" w:hAnsi="Arial" w:cs="Arial"/>
          <w:sz w:val="22"/>
          <w:szCs w:val="22"/>
        </w:rPr>
        <w:t xml:space="preserve">WZ </w:t>
      </w:r>
      <w:r w:rsidRPr="00E55E82">
        <w:rPr>
          <w:rFonts w:ascii="Arial" w:hAnsi="Arial" w:cs="Arial"/>
          <w:sz w:val="22"/>
          <w:szCs w:val="22"/>
        </w:rPr>
        <w:t>z wraz z załącznikami</w:t>
      </w:r>
    </w:p>
    <w:p w14:paraId="2C3A51FF" w14:textId="77777777" w:rsidR="003F598D" w:rsidRPr="00E55E82" w:rsidRDefault="00F97E27" w:rsidP="00047FE2">
      <w:pPr>
        <w:pStyle w:val="Akapitzlist"/>
        <w:numPr>
          <w:ilvl w:val="0"/>
          <w:numId w:val="23"/>
        </w:numPr>
        <w:tabs>
          <w:tab w:val="left" w:pos="6083"/>
        </w:tabs>
        <w:ind w:left="426" w:hanging="426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Oferta Wykonawcy</w:t>
      </w:r>
    </w:p>
    <w:p w14:paraId="732B2712" w14:textId="7FD04BC9" w:rsidR="00F97E27" w:rsidRPr="00B162CE" w:rsidRDefault="00F97E27" w:rsidP="00B162CE">
      <w:pPr>
        <w:pStyle w:val="Akapitzlist"/>
        <w:numPr>
          <w:ilvl w:val="0"/>
          <w:numId w:val="23"/>
        </w:numPr>
        <w:ind w:left="426" w:hanging="426"/>
        <w:rPr>
          <w:rFonts w:ascii="Arial" w:hAnsi="Arial" w:cs="Arial"/>
          <w:sz w:val="22"/>
          <w:szCs w:val="22"/>
        </w:rPr>
      </w:pPr>
      <w:r w:rsidRPr="00E55E82">
        <w:rPr>
          <w:rFonts w:ascii="Arial" w:hAnsi="Arial" w:cs="Arial"/>
          <w:sz w:val="22"/>
          <w:szCs w:val="22"/>
        </w:rPr>
        <w:t>Klauzula RODO</w:t>
      </w:r>
    </w:p>
    <w:sectPr w:rsidR="00F97E27" w:rsidRPr="00B162CE" w:rsidSect="00534389">
      <w:headerReference w:type="default" r:id="rId9"/>
      <w:footerReference w:type="default" r:id="rId10"/>
      <w:pgSz w:w="11905" w:h="16837"/>
      <w:pgMar w:top="1104" w:right="1418" w:bottom="1276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E1E00" w14:textId="77777777" w:rsidR="009F26CA" w:rsidRDefault="009F26CA">
      <w:r>
        <w:separator/>
      </w:r>
    </w:p>
  </w:endnote>
  <w:endnote w:type="continuationSeparator" w:id="0">
    <w:p w14:paraId="168ED140" w14:textId="77777777" w:rsidR="009F26CA" w:rsidRDefault="009F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, 'Arial Unicode MS'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tzerlandNarrow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5578248"/>
      <w:docPartObj>
        <w:docPartGallery w:val="Page Numbers (Bottom of Page)"/>
        <w:docPartUnique/>
      </w:docPartObj>
    </w:sdtPr>
    <w:sdtEndPr/>
    <w:sdtContent>
      <w:sdt>
        <w:sdtPr>
          <w:id w:val="1515029564"/>
          <w:docPartObj>
            <w:docPartGallery w:val="Page Numbers (Top of Page)"/>
            <w:docPartUnique/>
          </w:docPartObj>
        </w:sdtPr>
        <w:sdtEndPr/>
        <w:sdtContent>
          <w:p w14:paraId="0F6FB453" w14:textId="510DB6B4" w:rsidR="009311BC" w:rsidRPr="00E21592" w:rsidRDefault="009311BC" w:rsidP="00E2159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6592B8" w14:textId="5E55C402" w:rsidR="009311BC" w:rsidRDefault="009F26CA" w:rsidP="00534389">
            <w:pPr>
              <w:pStyle w:val="Stopka"/>
              <w:jc w:val="right"/>
            </w:pPr>
          </w:p>
        </w:sdtContent>
      </w:sdt>
    </w:sdtContent>
  </w:sdt>
  <w:p w14:paraId="12BA6A06" w14:textId="77777777" w:rsidR="009311BC" w:rsidRDefault="009311B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DE9DB" w14:textId="77777777" w:rsidR="009F26CA" w:rsidRDefault="009F26CA">
      <w:r>
        <w:separator/>
      </w:r>
    </w:p>
  </w:footnote>
  <w:footnote w:type="continuationSeparator" w:id="0">
    <w:p w14:paraId="294BEA78" w14:textId="77777777" w:rsidR="009F26CA" w:rsidRDefault="009F2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41A8D" w14:textId="77777777" w:rsidR="009311BC" w:rsidRPr="00534389" w:rsidRDefault="009311BC" w:rsidP="00534389">
    <w:pPr>
      <w:widowControl/>
      <w:tabs>
        <w:tab w:val="left" w:pos="2430"/>
        <w:tab w:val="center" w:pos="4536"/>
        <w:tab w:val="right" w:pos="9072"/>
      </w:tabs>
      <w:suppressAutoHyphens w:val="0"/>
      <w:spacing w:line="276" w:lineRule="auto"/>
      <w:rPr>
        <w:rFonts w:ascii="Calibri" w:eastAsia="Calibri" w:hAnsi="Calibri"/>
        <w:kern w:val="0"/>
        <w:sz w:val="22"/>
        <w:szCs w:val="22"/>
        <w:lang w:eastAsia="en-US"/>
      </w:rPr>
    </w:pPr>
  </w:p>
  <w:p w14:paraId="626B6ABD" w14:textId="28C4694E" w:rsidR="009311BC" w:rsidRPr="00534389" w:rsidRDefault="009311BC" w:rsidP="00E21592">
    <w:pPr>
      <w:widowControl/>
      <w:tabs>
        <w:tab w:val="left" w:pos="2430"/>
        <w:tab w:val="center" w:pos="4536"/>
        <w:tab w:val="right" w:pos="9072"/>
      </w:tabs>
      <w:suppressAutoHyphens w:val="0"/>
      <w:spacing w:line="276" w:lineRule="auto"/>
      <w:rPr>
        <w:rFonts w:ascii="Calibri" w:eastAsia="Calibri" w:hAnsi="Calibri"/>
        <w:i/>
        <w:kern w:val="0"/>
        <w:sz w:val="22"/>
        <w:szCs w:val="22"/>
        <w:lang w:eastAsia="en-US"/>
      </w:rPr>
    </w:pPr>
    <w:r w:rsidRPr="00F479F9">
      <w:rPr>
        <w:rFonts w:ascii="Calibri" w:eastAsia="Calibri" w:hAnsi="Calibri"/>
        <w:i/>
        <w:noProof/>
        <w:kern w:val="0"/>
        <w:sz w:val="22"/>
        <w:szCs w:val="22"/>
      </w:rPr>
      <w:drawing>
        <wp:inline distT="0" distB="0" distL="0" distR="0" wp14:anchorId="24568C22" wp14:editId="311769DB">
          <wp:extent cx="5758815" cy="59092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909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</w:abstractNum>
  <w:abstractNum w:abstractNumId="2">
    <w:nsid w:val="00000005"/>
    <w:multiLevelType w:val="hybridMultilevel"/>
    <w:tmpl w:val="EFB6D822"/>
    <w:lvl w:ilvl="0" w:tplc="1B3C4706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multilevel"/>
    <w:tmpl w:val="82B2748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4">
    <w:nsid w:val="00000007"/>
    <w:multiLevelType w:val="hybridMultilevel"/>
    <w:tmpl w:val="F462E52A"/>
    <w:lvl w:ilvl="0" w:tplc="0C544464">
      <w:start w:val="2"/>
      <w:numFmt w:val="decimal"/>
      <w:lvlText w:val="%1."/>
      <w:lvlJc w:val="left"/>
      <w:rPr>
        <w:b w:val="0"/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F77E377C"/>
    <w:lvl w:ilvl="0" w:tplc="12324A8A">
      <w:start w:val="1"/>
      <w:numFmt w:val="decimal"/>
      <w:lvlText w:val="%1."/>
      <w:lvlJc w:val="left"/>
      <w:rPr>
        <w:rFonts w:ascii="Calibri" w:eastAsia="Andale Sans UI" w:hAnsi="Calibri" w:cs="Calibri"/>
        <w:i w:val="0"/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E"/>
    <w:multiLevelType w:val="hybridMultilevel"/>
    <w:tmpl w:val="CA5CB430"/>
    <w:lvl w:ilvl="0" w:tplc="24566F3A">
      <w:start w:val="1"/>
      <w:numFmt w:val="decimal"/>
      <w:lvlText w:val="%1."/>
      <w:lvlJc w:val="left"/>
      <w:rPr>
        <w:i w:val="0"/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12"/>
    <w:multiLevelType w:val="hybridMultilevel"/>
    <w:tmpl w:val="2A4626D6"/>
    <w:lvl w:ilvl="0" w:tplc="FFFFFFFF">
      <w:numFmt w:val="decimal"/>
      <w:lvlText w:val="%1."/>
      <w:lvlJc w:val="left"/>
    </w:lvl>
    <w:lvl w:ilvl="1" w:tplc="4224E0BA">
      <w:start w:val="1"/>
      <w:numFmt w:val="bullet"/>
      <w:lvlText w:val="§"/>
      <w:lvlJc w:val="left"/>
      <w:rPr>
        <w:b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3"/>
    <w:multiLevelType w:val="hybridMultilevel"/>
    <w:tmpl w:val="333AB1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4"/>
    <w:multiLevelType w:val="multilevel"/>
    <w:tmpl w:val="9C96A708"/>
    <w:name w:val="WW8Num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15"/>
    <w:multiLevelType w:val="hybridMultilevel"/>
    <w:tmpl w:val="B712BBCC"/>
    <w:lvl w:ilvl="0" w:tplc="FFFFFFFF">
      <w:numFmt w:val="decimal"/>
      <w:lvlText w:val="%1."/>
      <w:lvlJc w:val="left"/>
    </w:lvl>
    <w:lvl w:ilvl="1" w:tplc="000A0006">
      <w:start w:val="1"/>
      <w:numFmt w:val="bullet"/>
      <w:lvlText w:val="§"/>
      <w:lvlJc w:val="left"/>
      <w:rPr>
        <w:b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7"/>
    <w:multiLevelType w:val="hybridMultilevel"/>
    <w:tmpl w:val="C8DADC8A"/>
    <w:lvl w:ilvl="0" w:tplc="FFFFFFFF">
      <w:numFmt w:val="decimal"/>
      <w:lvlText w:val="%1."/>
      <w:lvlJc w:val="left"/>
    </w:lvl>
    <w:lvl w:ilvl="1" w:tplc="2E1AE658">
      <w:start w:val="1"/>
      <w:numFmt w:val="bullet"/>
      <w:lvlText w:val="§"/>
      <w:lvlJc w:val="left"/>
      <w:rPr>
        <w:b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39D5F09"/>
    <w:multiLevelType w:val="multilevel"/>
    <w:tmpl w:val="AAB8D3FA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Andale Sans UI" w:hAnsi="Calibri" w:cs="Calibri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Lucida Sans Unicode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044275D2"/>
    <w:multiLevelType w:val="multilevel"/>
    <w:tmpl w:val="8AD20596"/>
    <w:styleLink w:val="WW8Num3"/>
    <w:lvl w:ilvl="0">
      <w:numFmt w:val="bullet"/>
      <w:lvlText w:val="­"/>
      <w:lvlJc w:val="left"/>
      <w:rPr>
        <w:rFonts w:ascii="Courier New" w:hAnsi="Courier New" w:cs="OpenSymbol, 'Arial Unicode MS'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04933549"/>
    <w:multiLevelType w:val="multilevel"/>
    <w:tmpl w:val="E874309C"/>
    <w:styleLink w:val="WW8Num41"/>
    <w:lvl w:ilvl="0">
      <w:start w:val="1"/>
      <w:numFmt w:val="decimal"/>
      <w:lvlText w:val="%1."/>
      <w:lvlJc w:val="left"/>
      <w:pPr>
        <w:ind w:left="0" w:firstLine="0"/>
      </w:pPr>
      <w:rPr>
        <w:rFonts w:cs="Arial Narrow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>
    <w:nsid w:val="0886284A"/>
    <w:multiLevelType w:val="hybridMultilevel"/>
    <w:tmpl w:val="8A764A74"/>
    <w:lvl w:ilvl="0" w:tplc="A4D29F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8DE0A36"/>
    <w:multiLevelType w:val="hybridMultilevel"/>
    <w:tmpl w:val="DDBCEFB4"/>
    <w:lvl w:ilvl="0" w:tplc="FC9EEAC8">
      <w:start w:val="1"/>
      <w:numFmt w:val="decimal"/>
      <w:lvlText w:val="%1)"/>
      <w:lvlJc w:val="left"/>
      <w:pPr>
        <w:ind w:left="114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9641660"/>
    <w:multiLevelType w:val="hybridMultilevel"/>
    <w:tmpl w:val="3572B8A0"/>
    <w:lvl w:ilvl="0" w:tplc="55ECC31E">
      <w:start w:val="1"/>
      <w:numFmt w:val="decimal"/>
      <w:lvlText w:val="%1)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F94542"/>
    <w:multiLevelType w:val="hybridMultilevel"/>
    <w:tmpl w:val="64101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87A6C2A"/>
    <w:multiLevelType w:val="multilevel"/>
    <w:tmpl w:val="BA3C0400"/>
    <w:styleLink w:val="WW8Num4"/>
    <w:lvl w:ilvl="0">
      <w:numFmt w:val="bullet"/>
      <w:lvlText w:val="­"/>
      <w:lvlJc w:val="left"/>
      <w:rPr>
        <w:rFonts w:ascii="Courier New" w:hAnsi="Courier New" w:cs="Courier New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39CF025A"/>
    <w:multiLevelType w:val="hybridMultilevel"/>
    <w:tmpl w:val="B6D21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CB3035"/>
    <w:multiLevelType w:val="hybridMultilevel"/>
    <w:tmpl w:val="5A1C3950"/>
    <w:lvl w:ilvl="0" w:tplc="838CF9EC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C9E28C9"/>
    <w:multiLevelType w:val="hybridMultilevel"/>
    <w:tmpl w:val="ABE860DC"/>
    <w:lvl w:ilvl="0" w:tplc="364E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CF13A9"/>
    <w:multiLevelType w:val="hybridMultilevel"/>
    <w:tmpl w:val="ED4E50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EBB3D91"/>
    <w:multiLevelType w:val="hybridMultilevel"/>
    <w:tmpl w:val="8B2CA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21984"/>
    <w:multiLevelType w:val="hybridMultilevel"/>
    <w:tmpl w:val="F0802876"/>
    <w:lvl w:ilvl="0" w:tplc="9B766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E32E9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B27824"/>
    <w:multiLevelType w:val="hybridMultilevel"/>
    <w:tmpl w:val="BE4E3C3A"/>
    <w:lvl w:ilvl="0" w:tplc="304C5DF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5DEC72C3"/>
    <w:multiLevelType w:val="multilevel"/>
    <w:tmpl w:val="DF6CE95C"/>
    <w:styleLink w:val="WW8Num5"/>
    <w:lvl w:ilvl="0">
      <w:numFmt w:val="bullet"/>
      <w:lvlText w:val="­"/>
      <w:lvlJc w:val="left"/>
      <w:rPr>
        <w:rFonts w:ascii="Courier New" w:hAnsi="Courier New" w:cs="Courier New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65BE044E"/>
    <w:multiLevelType w:val="multilevel"/>
    <w:tmpl w:val="C610E31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>
    <w:nsid w:val="689144A3"/>
    <w:multiLevelType w:val="multilevel"/>
    <w:tmpl w:val="CEC01794"/>
    <w:styleLink w:val="WW8Num1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73345582"/>
    <w:multiLevelType w:val="multilevel"/>
    <w:tmpl w:val="28DCF7EE"/>
    <w:name w:val="WW8Num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Andale Sans UI" w:hAnsi="Calibri" w:cs="Calibri" w:hint="default"/>
      </w:rPr>
    </w:lvl>
    <w:lvl w:ilvl="1">
      <w:start w:val="3"/>
      <w:numFmt w:val="decimal"/>
      <w:lvlText w:val="%2)"/>
      <w:lvlJc w:val="left"/>
      <w:pPr>
        <w:ind w:left="1080" w:hanging="360"/>
      </w:pPr>
      <w:rPr>
        <w:rFonts w:eastAsia="Lucida Sans Unicode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3">
    <w:nsid w:val="793C477C"/>
    <w:multiLevelType w:val="multilevel"/>
    <w:tmpl w:val="C804D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Andale Sans UI" w:hAnsi="Calibri" w:cs="Calibri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Lucida Sans Unicode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31"/>
  </w:num>
  <w:num w:numId="2">
    <w:abstractNumId w:val="15"/>
  </w:num>
  <w:num w:numId="3">
    <w:abstractNumId w:val="30"/>
  </w:num>
  <w:num w:numId="4">
    <w:abstractNumId w:val="21"/>
  </w:num>
  <w:num w:numId="5">
    <w:abstractNumId w:val="29"/>
  </w:num>
  <w:num w:numId="6">
    <w:abstractNumId w:val="14"/>
  </w:num>
  <w:num w:numId="7">
    <w:abstractNumId w:val="26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8"/>
  </w:num>
  <w:num w:numId="14">
    <w:abstractNumId w:val="9"/>
  </w:num>
  <w:num w:numId="15">
    <w:abstractNumId w:val="11"/>
  </w:num>
  <w:num w:numId="16">
    <w:abstractNumId w:val="12"/>
  </w:num>
  <w:num w:numId="17">
    <w:abstractNumId w:val="20"/>
  </w:num>
  <w:num w:numId="18">
    <w:abstractNumId w:val="19"/>
  </w:num>
  <w:num w:numId="19">
    <w:abstractNumId w:val="33"/>
  </w:num>
  <w:num w:numId="20">
    <w:abstractNumId w:val="24"/>
  </w:num>
  <w:num w:numId="21">
    <w:abstractNumId w:val="18"/>
  </w:num>
  <w:num w:numId="22">
    <w:abstractNumId w:val="23"/>
  </w:num>
  <w:num w:numId="23">
    <w:abstractNumId w:val="22"/>
  </w:num>
  <w:num w:numId="24">
    <w:abstractNumId w:val="27"/>
  </w:num>
  <w:num w:numId="25">
    <w:abstractNumId w:val="17"/>
  </w:num>
  <w:num w:numId="26">
    <w:abstractNumId w:val="32"/>
  </w:num>
  <w:num w:numId="27">
    <w:abstractNumId w:val="16"/>
  </w:num>
  <w:num w:numId="28">
    <w:abstractNumId w:val="28"/>
  </w:num>
  <w:num w:numId="29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89"/>
    <w:rsid w:val="00000735"/>
    <w:rsid w:val="00001E99"/>
    <w:rsid w:val="00002853"/>
    <w:rsid w:val="00004D89"/>
    <w:rsid w:val="00005310"/>
    <w:rsid w:val="00005AEF"/>
    <w:rsid w:val="000060F4"/>
    <w:rsid w:val="000079D3"/>
    <w:rsid w:val="000118A6"/>
    <w:rsid w:val="0001242C"/>
    <w:rsid w:val="00013CC7"/>
    <w:rsid w:val="00014069"/>
    <w:rsid w:val="0001433D"/>
    <w:rsid w:val="00017B06"/>
    <w:rsid w:val="00021D0B"/>
    <w:rsid w:val="00021F94"/>
    <w:rsid w:val="00022DF9"/>
    <w:rsid w:val="000234C6"/>
    <w:rsid w:val="000236F3"/>
    <w:rsid w:val="00024B89"/>
    <w:rsid w:val="00027CF5"/>
    <w:rsid w:val="0003030C"/>
    <w:rsid w:val="00030E03"/>
    <w:rsid w:val="00031B6D"/>
    <w:rsid w:val="00031CB4"/>
    <w:rsid w:val="00033585"/>
    <w:rsid w:val="00033D05"/>
    <w:rsid w:val="00037D02"/>
    <w:rsid w:val="000417B1"/>
    <w:rsid w:val="00041DD7"/>
    <w:rsid w:val="00041E6E"/>
    <w:rsid w:val="00042976"/>
    <w:rsid w:val="00045FA1"/>
    <w:rsid w:val="00047146"/>
    <w:rsid w:val="000477DD"/>
    <w:rsid w:val="00047FE2"/>
    <w:rsid w:val="000508CE"/>
    <w:rsid w:val="00051146"/>
    <w:rsid w:val="0005256E"/>
    <w:rsid w:val="000535DE"/>
    <w:rsid w:val="00053D1D"/>
    <w:rsid w:val="00054986"/>
    <w:rsid w:val="00054B90"/>
    <w:rsid w:val="00055DFD"/>
    <w:rsid w:val="00056FEA"/>
    <w:rsid w:val="0005739E"/>
    <w:rsid w:val="000602FF"/>
    <w:rsid w:val="00063945"/>
    <w:rsid w:val="00064496"/>
    <w:rsid w:val="00067EC2"/>
    <w:rsid w:val="00070D9A"/>
    <w:rsid w:val="0007341E"/>
    <w:rsid w:val="00073EFF"/>
    <w:rsid w:val="00077AD6"/>
    <w:rsid w:val="00077FF4"/>
    <w:rsid w:val="000817A2"/>
    <w:rsid w:val="00081E5E"/>
    <w:rsid w:val="00081F9F"/>
    <w:rsid w:val="000867A2"/>
    <w:rsid w:val="000872DD"/>
    <w:rsid w:val="000877D5"/>
    <w:rsid w:val="000912FB"/>
    <w:rsid w:val="00091D9D"/>
    <w:rsid w:val="000924E1"/>
    <w:rsid w:val="00093A65"/>
    <w:rsid w:val="000952EF"/>
    <w:rsid w:val="000954AC"/>
    <w:rsid w:val="00095D58"/>
    <w:rsid w:val="000968DE"/>
    <w:rsid w:val="000971B0"/>
    <w:rsid w:val="00097355"/>
    <w:rsid w:val="000A1537"/>
    <w:rsid w:val="000A19C6"/>
    <w:rsid w:val="000A3151"/>
    <w:rsid w:val="000A481E"/>
    <w:rsid w:val="000A48E3"/>
    <w:rsid w:val="000A767C"/>
    <w:rsid w:val="000B0B13"/>
    <w:rsid w:val="000B277F"/>
    <w:rsid w:val="000B61A0"/>
    <w:rsid w:val="000B632D"/>
    <w:rsid w:val="000B66B7"/>
    <w:rsid w:val="000B6BB9"/>
    <w:rsid w:val="000B7835"/>
    <w:rsid w:val="000B783D"/>
    <w:rsid w:val="000C030B"/>
    <w:rsid w:val="000C0677"/>
    <w:rsid w:val="000C0FD5"/>
    <w:rsid w:val="000C255F"/>
    <w:rsid w:val="000C32AA"/>
    <w:rsid w:val="000C3DD3"/>
    <w:rsid w:val="000C621E"/>
    <w:rsid w:val="000C6C09"/>
    <w:rsid w:val="000D10DB"/>
    <w:rsid w:val="000D2457"/>
    <w:rsid w:val="000D3280"/>
    <w:rsid w:val="000D41B8"/>
    <w:rsid w:val="000D7422"/>
    <w:rsid w:val="000E0162"/>
    <w:rsid w:val="000E16A4"/>
    <w:rsid w:val="000E2EFA"/>
    <w:rsid w:val="000E3088"/>
    <w:rsid w:val="000E41B1"/>
    <w:rsid w:val="000E567D"/>
    <w:rsid w:val="000E56DC"/>
    <w:rsid w:val="000E5D42"/>
    <w:rsid w:val="000E5E0F"/>
    <w:rsid w:val="000E788F"/>
    <w:rsid w:val="000E7CE1"/>
    <w:rsid w:val="000E7EC7"/>
    <w:rsid w:val="000F1564"/>
    <w:rsid w:val="000F332C"/>
    <w:rsid w:val="000F3CD7"/>
    <w:rsid w:val="000F408A"/>
    <w:rsid w:val="000F46C7"/>
    <w:rsid w:val="000F4B98"/>
    <w:rsid w:val="000F5520"/>
    <w:rsid w:val="000F5C8E"/>
    <w:rsid w:val="000F6B42"/>
    <w:rsid w:val="000F792A"/>
    <w:rsid w:val="00100EED"/>
    <w:rsid w:val="00102F75"/>
    <w:rsid w:val="00105410"/>
    <w:rsid w:val="00105680"/>
    <w:rsid w:val="00105B52"/>
    <w:rsid w:val="00106666"/>
    <w:rsid w:val="00107A5E"/>
    <w:rsid w:val="00111F56"/>
    <w:rsid w:val="001154A1"/>
    <w:rsid w:val="001207A8"/>
    <w:rsid w:val="00121EBE"/>
    <w:rsid w:val="00123690"/>
    <w:rsid w:val="00125C24"/>
    <w:rsid w:val="001261DC"/>
    <w:rsid w:val="001334FC"/>
    <w:rsid w:val="001354A5"/>
    <w:rsid w:val="001367F2"/>
    <w:rsid w:val="00137681"/>
    <w:rsid w:val="001422D0"/>
    <w:rsid w:val="001427B5"/>
    <w:rsid w:val="001457E7"/>
    <w:rsid w:val="00145FD8"/>
    <w:rsid w:val="00146191"/>
    <w:rsid w:val="00147BD9"/>
    <w:rsid w:val="001501E6"/>
    <w:rsid w:val="00150456"/>
    <w:rsid w:val="001525B4"/>
    <w:rsid w:val="001527A0"/>
    <w:rsid w:val="00153931"/>
    <w:rsid w:val="00154A34"/>
    <w:rsid w:val="00154FAA"/>
    <w:rsid w:val="00156235"/>
    <w:rsid w:val="0016195F"/>
    <w:rsid w:val="0016236A"/>
    <w:rsid w:val="00162FBF"/>
    <w:rsid w:val="00164C10"/>
    <w:rsid w:val="00166ED1"/>
    <w:rsid w:val="00166F8E"/>
    <w:rsid w:val="00171AE0"/>
    <w:rsid w:val="00171ECE"/>
    <w:rsid w:val="001721CB"/>
    <w:rsid w:val="00175732"/>
    <w:rsid w:val="00175EE5"/>
    <w:rsid w:val="00176C67"/>
    <w:rsid w:val="001778D0"/>
    <w:rsid w:val="00177AD7"/>
    <w:rsid w:val="001813FF"/>
    <w:rsid w:val="00183AF7"/>
    <w:rsid w:val="00186A0E"/>
    <w:rsid w:val="00186D8C"/>
    <w:rsid w:val="00187080"/>
    <w:rsid w:val="00190B25"/>
    <w:rsid w:val="00193349"/>
    <w:rsid w:val="00194554"/>
    <w:rsid w:val="00196241"/>
    <w:rsid w:val="001A0DBF"/>
    <w:rsid w:val="001A1BC8"/>
    <w:rsid w:val="001A31BF"/>
    <w:rsid w:val="001A45E2"/>
    <w:rsid w:val="001A6773"/>
    <w:rsid w:val="001B0ECC"/>
    <w:rsid w:val="001B1824"/>
    <w:rsid w:val="001B1E0B"/>
    <w:rsid w:val="001B2614"/>
    <w:rsid w:val="001B2752"/>
    <w:rsid w:val="001B2F07"/>
    <w:rsid w:val="001B51CD"/>
    <w:rsid w:val="001B75D0"/>
    <w:rsid w:val="001B7EC7"/>
    <w:rsid w:val="001C1BB9"/>
    <w:rsid w:val="001C1D37"/>
    <w:rsid w:val="001C23A3"/>
    <w:rsid w:val="001C316A"/>
    <w:rsid w:val="001C57CD"/>
    <w:rsid w:val="001C5CF9"/>
    <w:rsid w:val="001C61E1"/>
    <w:rsid w:val="001C69A2"/>
    <w:rsid w:val="001C7FE4"/>
    <w:rsid w:val="001D0655"/>
    <w:rsid w:val="001D3531"/>
    <w:rsid w:val="001D3596"/>
    <w:rsid w:val="001D3959"/>
    <w:rsid w:val="001D4551"/>
    <w:rsid w:val="001D4EFE"/>
    <w:rsid w:val="001D516F"/>
    <w:rsid w:val="001D658D"/>
    <w:rsid w:val="001E0C75"/>
    <w:rsid w:val="001E27A9"/>
    <w:rsid w:val="001E4602"/>
    <w:rsid w:val="001E4954"/>
    <w:rsid w:val="001E49A1"/>
    <w:rsid w:val="001E5A4E"/>
    <w:rsid w:val="001E6CE5"/>
    <w:rsid w:val="001E79F4"/>
    <w:rsid w:val="001F2080"/>
    <w:rsid w:val="00200135"/>
    <w:rsid w:val="0020131C"/>
    <w:rsid w:val="002027B7"/>
    <w:rsid w:val="00206608"/>
    <w:rsid w:val="00210A46"/>
    <w:rsid w:val="00212772"/>
    <w:rsid w:val="00212F78"/>
    <w:rsid w:val="002147E2"/>
    <w:rsid w:val="00214D85"/>
    <w:rsid w:val="00215F1D"/>
    <w:rsid w:val="00216D50"/>
    <w:rsid w:val="002219AB"/>
    <w:rsid w:val="00224D3F"/>
    <w:rsid w:val="00227AD4"/>
    <w:rsid w:val="00227E2C"/>
    <w:rsid w:val="00230F20"/>
    <w:rsid w:val="00231B24"/>
    <w:rsid w:val="00232E67"/>
    <w:rsid w:val="00233433"/>
    <w:rsid w:val="00237877"/>
    <w:rsid w:val="00237FC3"/>
    <w:rsid w:val="00240302"/>
    <w:rsid w:val="00240999"/>
    <w:rsid w:val="00240B37"/>
    <w:rsid w:val="002419C7"/>
    <w:rsid w:val="00242A8B"/>
    <w:rsid w:val="00246965"/>
    <w:rsid w:val="00246B15"/>
    <w:rsid w:val="00246DE3"/>
    <w:rsid w:val="00252B0A"/>
    <w:rsid w:val="00252D4F"/>
    <w:rsid w:val="00255B62"/>
    <w:rsid w:val="002576EC"/>
    <w:rsid w:val="00260FC1"/>
    <w:rsid w:val="00262CC4"/>
    <w:rsid w:val="00262D3B"/>
    <w:rsid w:val="00263851"/>
    <w:rsid w:val="00264B89"/>
    <w:rsid w:val="00265CF0"/>
    <w:rsid w:val="002679DD"/>
    <w:rsid w:val="00267FDD"/>
    <w:rsid w:val="00271319"/>
    <w:rsid w:val="002717DA"/>
    <w:rsid w:val="00272C82"/>
    <w:rsid w:val="0027368A"/>
    <w:rsid w:val="002754CF"/>
    <w:rsid w:val="002757E1"/>
    <w:rsid w:val="00277DC6"/>
    <w:rsid w:val="002800A7"/>
    <w:rsid w:val="00281D7C"/>
    <w:rsid w:val="00282DB7"/>
    <w:rsid w:val="002866FC"/>
    <w:rsid w:val="00287DE9"/>
    <w:rsid w:val="00287F2D"/>
    <w:rsid w:val="002901B4"/>
    <w:rsid w:val="00291DA2"/>
    <w:rsid w:val="002935D6"/>
    <w:rsid w:val="00294EF9"/>
    <w:rsid w:val="00295A32"/>
    <w:rsid w:val="0029674E"/>
    <w:rsid w:val="00296801"/>
    <w:rsid w:val="002978BA"/>
    <w:rsid w:val="002A1257"/>
    <w:rsid w:val="002A16D7"/>
    <w:rsid w:val="002A20C1"/>
    <w:rsid w:val="002A48BE"/>
    <w:rsid w:val="002A5B67"/>
    <w:rsid w:val="002A743F"/>
    <w:rsid w:val="002A765A"/>
    <w:rsid w:val="002A788C"/>
    <w:rsid w:val="002B14EC"/>
    <w:rsid w:val="002B5203"/>
    <w:rsid w:val="002B7744"/>
    <w:rsid w:val="002C55BF"/>
    <w:rsid w:val="002C633A"/>
    <w:rsid w:val="002C6DC4"/>
    <w:rsid w:val="002C704A"/>
    <w:rsid w:val="002C7A36"/>
    <w:rsid w:val="002C7F8F"/>
    <w:rsid w:val="002D0494"/>
    <w:rsid w:val="002D1F35"/>
    <w:rsid w:val="002D2601"/>
    <w:rsid w:val="002D5B1C"/>
    <w:rsid w:val="002E0DB5"/>
    <w:rsid w:val="002E0DD9"/>
    <w:rsid w:val="002E1B43"/>
    <w:rsid w:val="002E2F37"/>
    <w:rsid w:val="002E4898"/>
    <w:rsid w:val="002E545E"/>
    <w:rsid w:val="002F0512"/>
    <w:rsid w:val="002F2130"/>
    <w:rsid w:val="002F4EC2"/>
    <w:rsid w:val="002F5262"/>
    <w:rsid w:val="002F638E"/>
    <w:rsid w:val="002F672C"/>
    <w:rsid w:val="002F77FB"/>
    <w:rsid w:val="00303644"/>
    <w:rsid w:val="003049A2"/>
    <w:rsid w:val="00304AB8"/>
    <w:rsid w:val="0030593D"/>
    <w:rsid w:val="00307B6E"/>
    <w:rsid w:val="003137ED"/>
    <w:rsid w:val="003139BC"/>
    <w:rsid w:val="00316063"/>
    <w:rsid w:val="0031672B"/>
    <w:rsid w:val="00317BAB"/>
    <w:rsid w:val="00320582"/>
    <w:rsid w:val="003211C2"/>
    <w:rsid w:val="00323F40"/>
    <w:rsid w:val="00327E78"/>
    <w:rsid w:val="00330A4E"/>
    <w:rsid w:val="00330B48"/>
    <w:rsid w:val="00330FDF"/>
    <w:rsid w:val="0033128A"/>
    <w:rsid w:val="003340A7"/>
    <w:rsid w:val="00334899"/>
    <w:rsid w:val="003373A4"/>
    <w:rsid w:val="00340169"/>
    <w:rsid w:val="00340F8A"/>
    <w:rsid w:val="00340FA5"/>
    <w:rsid w:val="00341342"/>
    <w:rsid w:val="00342048"/>
    <w:rsid w:val="003451AE"/>
    <w:rsid w:val="00345753"/>
    <w:rsid w:val="0034589F"/>
    <w:rsid w:val="00345B36"/>
    <w:rsid w:val="0034682F"/>
    <w:rsid w:val="003475BF"/>
    <w:rsid w:val="00347C41"/>
    <w:rsid w:val="00347C7E"/>
    <w:rsid w:val="003533C6"/>
    <w:rsid w:val="003539C9"/>
    <w:rsid w:val="00354979"/>
    <w:rsid w:val="00355185"/>
    <w:rsid w:val="00355D5F"/>
    <w:rsid w:val="00357FAF"/>
    <w:rsid w:val="003620A0"/>
    <w:rsid w:val="003644F9"/>
    <w:rsid w:val="00364564"/>
    <w:rsid w:val="00364D0E"/>
    <w:rsid w:val="003655EC"/>
    <w:rsid w:val="00366183"/>
    <w:rsid w:val="003673C9"/>
    <w:rsid w:val="00367DB6"/>
    <w:rsid w:val="0037058F"/>
    <w:rsid w:val="00371911"/>
    <w:rsid w:val="003735F1"/>
    <w:rsid w:val="00374F30"/>
    <w:rsid w:val="00375FBD"/>
    <w:rsid w:val="00376460"/>
    <w:rsid w:val="00376EC6"/>
    <w:rsid w:val="00380E30"/>
    <w:rsid w:val="00380F81"/>
    <w:rsid w:val="0038530D"/>
    <w:rsid w:val="00385B84"/>
    <w:rsid w:val="00386E1E"/>
    <w:rsid w:val="00390217"/>
    <w:rsid w:val="0039093E"/>
    <w:rsid w:val="003915F3"/>
    <w:rsid w:val="00391614"/>
    <w:rsid w:val="003968BF"/>
    <w:rsid w:val="003A3D6E"/>
    <w:rsid w:val="003A4159"/>
    <w:rsid w:val="003A68A3"/>
    <w:rsid w:val="003A6D06"/>
    <w:rsid w:val="003A7039"/>
    <w:rsid w:val="003B0575"/>
    <w:rsid w:val="003B10FC"/>
    <w:rsid w:val="003B38AC"/>
    <w:rsid w:val="003B3C94"/>
    <w:rsid w:val="003B5525"/>
    <w:rsid w:val="003B63B8"/>
    <w:rsid w:val="003B7728"/>
    <w:rsid w:val="003B7CE7"/>
    <w:rsid w:val="003C0D93"/>
    <w:rsid w:val="003C0E58"/>
    <w:rsid w:val="003C195F"/>
    <w:rsid w:val="003C1CE6"/>
    <w:rsid w:val="003C3AB8"/>
    <w:rsid w:val="003C3CB5"/>
    <w:rsid w:val="003C3CE7"/>
    <w:rsid w:val="003C5E2D"/>
    <w:rsid w:val="003C636E"/>
    <w:rsid w:val="003C74BB"/>
    <w:rsid w:val="003D1880"/>
    <w:rsid w:val="003D18DF"/>
    <w:rsid w:val="003D379B"/>
    <w:rsid w:val="003D5409"/>
    <w:rsid w:val="003D5965"/>
    <w:rsid w:val="003D6873"/>
    <w:rsid w:val="003D6F07"/>
    <w:rsid w:val="003D75D0"/>
    <w:rsid w:val="003E0E08"/>
    <w:rsid w:val="003E17CF"/>
    <w:rsid w:val="003E1ED3"/>
    <w:rsid w:val="003E2D80"/>
    <w:rsid w:val="003E3C05"/>
    <w:rsid w:val="003E43F8"/>
    <w:rsid w:val="003E4E38"/>
    <w:rsid w:val="003E685A"/>
    <w:rsid w:val="003E68F9"/>
    <w:rsid w:val="003E7A38"/>
    <w:rsid w:val="003F0A1E"/>
    <w:rsid w:val="003F0B8E"/>
    <w:rsid w:val="003F32B9"/>
    <w:rsid w:val="003F44F6"/>
    <w:rsid w:val="003F5146"/>
    <w:rsid w:val="003F598D"/>
    <w:rsid w:val="003F5DCA"/>
    <w:rsid w:val="003F624D"/>
    <w:rsid w:val="003F7958"/>
    <w:rsid w:val="003F7B16"/>
    <w:rsid w:val="003F7EB3"/>
    <w:rsid w:val="003F7F09"/>
    <w:rsid w:val="004010D5"/>
    <w:rsid w:val="00401BAD"/>
    <w:rsid w:val="00405AA6"/>
    <w:rsid w:val="004062CE"/>
    <w:rsid w:val="0040681E"/>
    <w:rsid w:val="00406E5A"/>
    <w:rsid w:val="004102D5"/>
    <w:rsid w:val="0041070D"/>
    <w:rsid w:val="00410C70"/>
    <w:rsid w:val="00411D70"/>
    <w:rsid w:val="004142BD"/>
    <w:rsid w:val="00415A32"/>
    <w:rsid w:val="0041612E"/>
    <w:rsid w:val="00417FDB"/>
    <w:rsid w:val="004223D9"/>
    <w:rsid w:val="004225A3"/>
    <w:rsid w:val="0042323F"/>
    <w:rsid w:val="00423AC4"/>
    <w:rsid w:val="00425B52"/>
    <w:rsid w:val="004312F7"/>
    <w:rsid w:val="00432FC0"/>
    <w:rsid w:val="004334C1"/>
    <w:rsid w:val="00434E45"/>
    <w:rsid w:val="00435E1B"/>
    <w:rsid w:val="00436ED8"/>
    <w:rsid w:val="0044020B"/>
    <w:rsid w:val="0044035C"/>
    <w:rsid w:val="00441BBF"/>
    <w:rsid w:val="004426A8"/>
    <w:rsid w:val="0044335F"/>
    <w:rsid w:val="00443541"/>
    <w:rsid w:val="004442EA"/>
    <w:rsid w:val="00445BCF"/>
    <w:rsid w:val="0044611E"/>
    <w:rsid w:val="004461AA"/>
    <w:rsid w:val="00447BEF"/>
    <w:rsid w:val="0045093C"/>
    <w:rsid w:val="00450AE3"/>
    <w:rsid w:val="004533EF"/>
    <w:rsid w:val="00453DE3"/>
    <w:rsid w:val="004605CF"/>
    <w:rsid w:val="00461372"/>
    <w:rsid w:val="00462537"/>
    <w:rsid w:val="004633FA"/>
    <w:rsid w:val="0046433F"/>
    <w:rsid w:val="00464948"/>
    <w:rsid w:val="004664B5"/>
    <w:rsid w:val="004672E0"/>
    <w:rsid w:val="00467C3E"/>
    <w:rsid w:val="00470BF1"/>
    <w:rsid w:val="00471EE3"/>
    <w:rsid w:val="00472E47"/>
    <w:rsid w:val="00473025"/>
    <w:rsid w:val="004741D4"/>
    <w:rsid w:val="004763A8"/>
    <w:rsid w:val="00481707"/>
    <w:rsid w:val="00483B8D"/>
    <w:rsid w:val="004842B0"/>
    <w:rsid w:val="00485367"/>
    <w:rsid w:val="004868E4"/>
    <w:rsid w:val="00486FD0"/>
    <w:rsid w:val="00487C1C"/>
    <w:rsid w:val="00487CD9"/>
    <w:rsid w:val="00490B41"/>
    <w:rsid w:val="00491ED2"/>
    <w:rsid w:val="004934AF"/>
    <w:rsid w:val="00494C07"/>
    <w:rsid w:val="00495993"/>
    <w:rsid w:val="00495AAF"/>
    <w:rsid w:val="00495D74"/>
    <w:rsid w:val="004967EB"/>
    <w:rsid w:val="00496C9D"/>
    <w:rsid w:val="0049771B"/>
    <w:rsid w:val="004A0F76"/>
    <w:rsid w:val="004A20F5"/>
    <w:rsid w:val="004A2CF1"/>
    <w:rsid w:val="004A325B"/>
    <w:rsid w:val="004A39A6"/>
    <w:rsid w:val="004A3DB7"/>
    <w:rsid w:val="004A5093"/>
    <w:rsid w:val="004A5217"/>
    <w:rsid w:val="004A5B4D"/>
    <w:rsid w:val="004A5BF7"/>
    <w:rsid w:val="004A6B06"/>
    <w:rsid w:val="004A7CD0"/>
    <w:rsid w:val="004B39A8"/>
    <w:rsid w:val="004B40F0"/>
    <w:rsid w:val="004B488F"/>
    <w:rsid w:val="004B5EA1"/>
    <w:rsid w:val="004B7013"/>
    <w:rsid w:val="004B7C5E"/>
    <w:rsid w:val="004C11F4"/>
    <w:rsid w:val="004C1404"/>
    <w:rsid w:val="004C247B"/>
    <w:rsid w:val="004C2B6F"/>
    <w:rsid w:val="004C3F0E"/>
    <w:rsid w:val="004C559F"/>
    <w:rsid w:val="004C7D7B"/>
    <w:rsid w:val="004D06A9"/>
    <w:rsid w:val="004D3ADD"/>
    <w:rsid w:val="004D506C"/>
    <w:rsid w:val="004D55F2"/>
    <w:rsid w:val="004D60A2"/>
    <w:rsid w:val="004D6AAC"/>
    <w:rsid w:val="004E1270"/>
    <w:rsid w:val="004E175C"/>
    <w:rsid w:val="004E188B"/>
    <w:rsid w:val="004E3B9B"/>
    <w:rsid w:val="004E4421"/>
    <w:rsid w:val="004E44B6"/>
    <w:rsid w:val="004E5BF4"/>
    <w:rsid w:val="004E613A"/>
    <w:rsid w:val="004E716A"/>
    <w:rsid w:val="004E7518"/>
    <w:rsid w:val="004E7FA6"/>
    <w:rsid w:val="004F2089"/>
    <w:rsid w:val="004F32DF"/>
    <w:rsid w:val="004F67D5"/>
    <w:rsid w:val="004F719F"/>
    <w:rsid w:val="004F7727"/>
    <w:rsid w:val="004F7AB8"/>
    <w:rsid w:val="005040FF"/>
    <w:rsid w:val="005042CC"/>
    <w:rsid w:val="00512296"/>
    <w:rsid w:val="00514184"/>
    <w:rsid w:val="00514E40"/>
    <w:rsid w:val="00516B08"/>
    <w:rsid w:val="00517487"/>
    <w:rsid w:val="005206C0"/>
    <w:rsid w:val="00522C6F"/>
    <w:rsid w:val="00522F06"/>
    <w:rsid w:val="00524A53"/>
    <w:rsid w:val="005262AD"/>
    <w:rsid w:val="0052637F"/>
    <w:rsid w:val="005275D1"/>
    <w:rsid w:val="00527A96"/>
    <w:rsid w:val="00527C04"/>
    <w:rsid w:val="005305E1"/>
    <w:rsid w:val="0053173B"/>
    <w:rsid w:val="00531CA8"/>
    <w:rsid w:val="00532840"/>
    <w:rsid w:val="00533687"/>
    <w:rsid w:val="00533C23"/>
    <w:rsid w:val="00534389"/>
    <w:rsid w:val="00535B51"/>
    <w:rsid w:val="00535F4A"/>
    <w:rsid w:val="00536618"/>
    <w:rsid w:val="00536939"/>
    <w:rsid w:val="00537427"/>
    <w:rsid w:val="005379D5"/>
    <w:rsid w:val="00537F0B"/>
    <w:rsid w:val="00540B21"/>
    <w:rsid w:val="00540FDC"/>
    <w:rsid w:val="0054225E"/>
    <w:rsid w:val="00544FD3"/>
    <w:rsid w:val="00553D9B"/>
    <w:rsid w:val="00556CC2"/>
    <w:rsid w:val="005573C5"/>
    <w:rsid w:val="00557C6E"/>
    <w:rsid w:val="0056220B"/>
    <w:rsid w:val="00562318"/>
    <w:rsid w:val="005625E2"/>
    <w:rsid w:val="00570802"/>
    <w:rsid w:val="00570FFF"/>
    <w:rsid w:val="00571128"/>
    <w:rsid w:val="00572C52"/>
    <w:rsid w:val="00572DCA"/>
    <w:rsid w:val="005739E0"/>
    <w:rsid w:val="00573CCF"/>
    <w:rsid w:val="0057678F"/>
    <w:rsid w:val="005819D0"/>
    <w:rsid w:val="00581CDE"/>
    <w:rsid w:val="00583DD8"/>
    <w:rsid w:val="005842C1"/>
    <w:rsid w:val="005864DE"/>
    <w:rsid w:val="005915B6"/>
    <w:rsid w:val="005922E1"/>
    <w:rsid w:val="00592658"/>
    <w:rsid w:val="00593835"/>
    <w:rsid w:val="00594407"/>
    <w:rsid w:val="00595C7D"/>
    <w:rsid w:val="00595FBF"/>
    <w:rsid w:val="0059676C"/>
    <w:rsid w:val="00597384"/>
    <w:rsid w:val="005A0768"/>
    <w:rsid w:val="005A14D6"/>
    <w:rsid w:val="005A1F60"/>
    <w:rsid w:val="005A3348"/>
    <w:rsid w:val="005A3F91"/>
    <w:rsid w:val="005A44EF"/>
    <w:rsid w:val="005A496B"/>
    <w:rsid w:val="005A4A52"/>
    <w:rsid w:val="005A537F"/>
    <w:rsid w:val="005A54E7"/>
    <w:rsid w:val="005A75A8"/>
    <w:rsid w:val="005B0769"/>
    <w:rsid w:val="005B07F5"/>
    <w:rsid w:val="005B1144"/>
    <w:rsid w:val="005B1BB7"/>
    <w:rsid w:val="005B2A7C"/>
    <w:rsid w:val="005B31D9"/>
    <w:rsid w:val="005B5EBB"/>
    <w:rsid w:val="005B6960"/>
    <w:rsid w:val="005B6C1C"/>
    <w:rsid w:val="005B717F"/>
    <w:rsid w:val="005C0055"/>
    <w:rsid w:val="005C1AD9"/>
    <w:rsid w:val="005C23C9"/>
    <w:rsid w:val="005C38D7"/>
    <w:rsid w:val="005C4CBB"/>
    <w:rsid w:val="005C5137"/>
    <w:rsid w:val="005C5F75"/>
    <w:rsid w:val="005C61B3"/>
    <w:rsid w:val="005C6FC0"/>
    <w:rsid w:val="005C7267"/>
    <w:rsid w:val="005C7F6D"/>
    <w:rsid w:val="005D049A"/>
    <w:rsid w:val="005D5A2B"/>
    <w:rsid w:val="005D6118"/>
    <w:rsid w:val="005D6161"/>
    <w:rsid w:val="005D6AD6"/>
    <w:rsid w:val="005D6C3A"/>
    <w:rsid w:val="005D70B3"/>
    <w:rsid w:val="005D7E8A"/>
    <w:rsid w:val="005E0257"/>
    <w:rsid w:val="005E0C8B"/>
    <w:rsid w:val="005E10FB"/>
    <w:rsid w:val="005E1A09"/>
    <w:rsid w:val="005E1CEC"/>
    <w:rsid w:val="005E1D62"/>
    <w:rsid w:val="005E2E22"/>
    <w:rsid w:val="005E3E82"/>
    <w:rsid w:val="005E5374"/>
    <w:rsid w:val="005F1499"/>
    <w:rsid w:val="005F1714"/>
    <w:rsid w:val="005F45A7"/>
    <w:rsid w:val="005F760D"/>
    <w:rsid w:val="005F7F5F"/>
    <w:rsid w:val="006023F8"/>
    <w:rsid w:val="00603FFE"/>
    <w:rsid w:val="00604F68"/>
    <w:rsid w:val="00605FBB"/>
    <w:rsid w:val="00606CED"/>
    <w:rsid w:val="00610768"/>
    <w:rsid w:val="0061334C"/>
    <w:rsid w:val="00613DD4"/>
    <w:rsid w:val="006149AA"/>
    <w:rsid w:val="00616113"/>
    <w:rsid w:val="0061611B"/>
    <w:rsid w:val="006173B1"/>
    <w:rsid w:val="00620A88"/>
    <w:rsid w:val="0062609B"/>
    <w:rsid w:val="006303C2"/>
    <w:rsid w:val="00630494"/>
    <w:rsid w:val="00630C88"/>
    <w:rsid w:val="00632533"/>
    <w:rsid w:val="00633C7A"/>
    <w:rsid w:val="00633D74"/>
    <w:rsid w:val="00635FC7"/>
    <w:rsid w:val="00636630"/>
    <w:rsid w:val="00637BBE"/>
    <w:rsid w:val="0064053C"/>
    <w:rsid w:val="006405EA"/>
    <w:rsid w:val="00641382"/>
    <w:rsid w:val="00644A0A"/>
    <w:rsid w:val="006451E4"/>
    <w:rsid w:val="00647967"/>
    <w:rsid w:val="006528D7"/>
    <w:rsid w:val="00654828"/>
    <w:rsid w:val="00654C75"/>
    <w:rsid w:val="006553FC"/>
    <w:rsid w:val="00655D89"/>
    <w:rsid w:val="006602DA"/>
    <w:rsid w:val="00660536"/>
    <w:rsid w:val="00661C96"/>
    <w:rsid w:val="00661E21"/>
    <w:rsid w:val="00662218"/>
    <w:rsid w:val="00662628"/>
    <w:rsid w:val="00664C44"/>
    <w:rsid w:val="00664DA8"/>
    <w:rsid w:val="006653E1"/>
    <w:rsid w:val="00666448"/>
    <w:rsid w:val="006740FA"/>
    <w:rsid w:val="00675891"/>
    <w:rsid w:val="00680349"/>
    <w:rsid w:val="00680D69"/>
    <w:rsid w:val="00682507"/>
    <w:rsid w:val="00682787"/>
    <w:rsid w:val="00682D2D"/>
    <w:rsid w:val="006832FA"/>
    <w:rsid w:val="00683481"/>
    <w:rsid w:val="00684938"/>
    <w:rsid w:val="00684E0F"/>
    <w:rsid w:val="0069059C"/>
    <w:rsid w:val="00692E77"/>
    <w:rsid w:val="00693789"/>
    <w:rsid w:val="00694954"/>
    <w:rsid w:val="00695055"/>
    <w:rsid w:val="006960DD"/>
    <w:rsid w:val="00696D43"/>
    <w:rsid w:val="006975BC"/>
    <w:rsid w:val="006A072A"/>
    <w:rsid w:val="006A1DE1"/>
    <w:rsid w:val="006A2058"/>
    <w:rsid w:val="006A2F9F"/>
    <w:rsid w:val="006A5E96"/>
    <w:rsid w:val="006B0297"/>
    <w:rsid w:val="006B2660"/>
    <w:rsid w:val="006B352D"/>
    <w:rsid w:val="006B4227"/>
    <w:rsid w:val="006B7456"/>
    <w:rsid w:val="006B7762"/>
    <w:rsid w:val="006C1673"/>
    <w:rsid w:val="006C204F"/>
    <w:rsid w:val="006C4112"/>
    <w:rsid w:val="006C4C5C"/>
    <w:rsid w:val="006C58B7"/>
    <w:rsid w:val="006C5DE0"/>
    <w:rsid w:val="006C7B5B"/>
    <w:rsid w:val="006C7F7F"/>
    <w:rsid w:val="006D2564"/>
    <w:rsid w:val="006D25BE"/>
    <w:rsid w:val="006D3E3C"/>
    <w:rsid w:val="006D4358"/>
    <w:rsid w:val="006D47A5"/>
    <w:rsid w:val="006D5398"/>
    <w:rsid w:val="006D5B1C"/>
    <w:rsid w:val="006D5D8A"/>
    <w:rsid w:val="006D648C"/>
    <w:rsid w:val="006D697A"/>
    <w:rsid w:val="006D6EC6"/>
    <w:rsid w:val="006E08BC"/>
    <w:rsid w:val="006E0CBF"/>
    <w:rsid w:val="006E0F20"/>
    <w:rsid w:val="006E4009"/>
    <w:rsid w:val="006E43EA"/>
    <w:rsid w:val="006E4536"/>
    <w:rsid w:val="006E4B23"/>
    <w:rsid w:val="006E6AC1"/>
    <w:rsid w:val="006F001E"/>
    <w:rsid w:val="006F0CD3"/>
    <w:rsid w:val="006F1D27"/>
    <w:rsid w:val="006F1EE2"/>
    <w:rsid w:val="006F1F87"/>
    <w:rsid w:val="006F4D1A"/>
    <w:rsid w:val="006F72C4"/>
    <w:rsid w:val="00700623"/>
    <w:rsid w:val="00702622"/>
    <w:rsid w:val="00702EE9"/>
    <w:rsid w:val="00704044"/>
    <w:rsid w:val="007044E3"/>
    <w:rsid w:val="00705AF2"/>
    <w:rsid w:val="00706DCC"/>
    <w:rsid w:val="00707295"/>
    <w:rsid w:val="0071027C"/>
    <w:rsid w:val="00710F6E"/>
    <w:rsid w:val="00711E33"/>
    <w:rsid w:val="0071282C"/>
    <w:rsid w:val="0071346F"/>
    <w:rsid w:val="007137FF"/>
    <w:rsid w:val="007138B1"/>
    <w:rsid w:val="00713D99"/>
    <w:rsid w:val="007151C4"/>
    <w:rsid w:val="00715650"/>
    <w:rsid w:val="00716511"/>
    <w:rsid w:val="00716CE1"/>
    <w:rsid w:val="00716ECB"/>
    <w:rsid w:val="007170C9"/>
    <w:rsid w:val="0072606E"/>
    <w:rsid w:val="00726313"/>
    <w:rsid w:val="007273AF"/>
    <w:rsid w:val="007301C9"/>
    <w:rsid w:val="00732A4D"/>
    <w:rsid w:val="0073326F"/>
    <w:rsid w:val="00734ED3"/>
    <w:rsid w:val="007353B8"/>
    <w:rsid w:val="00737128"/>
    <w:rsid w:val="007419EC"/>
    <w:rsid w:val="007432D6"/>
    <w:rsid w:val="007435F2"/>
    <w:rsid w:val="00743F1E"/>
    <w:rsid w:val="00744E42"/>
    <w:rsid w:val="00745523"/>
    <w:rsid w:val="00745855"/>
    <w:rsid w:val="00746715"/>
    <w:rsid w:val="00747365"/>
    <w:rsid w:val="00753766"/>
    <w:rsid w:val="00753984"/>
    <w:rsid w:val="00753FFB"/>
    <w:rsid w:val="00760BFA"/>
    <w:rsid w:val="007617BE"/>
    <w:rsid w:val="007643B4"/>
    <w:rsid w:val="00764F47"/>
    <w:rsid w:val="00766AE2"/>
    <w:rsid w:val="0076778E"/>
    <w:rsid w:val="00767A1A"/>
    <w:rsid w:val="00775733"/>
    <w:rsid w:val="00780785"/>
    <w:rsid w:val="00781874"/>
    <w:rsid w:val="007867DD"/>
    <w:rsid w:val="00787695"/>
    <w:rsid w:val="007925BA"/>
    <w:rsid w:val="00792E81"/>
    <w:rsid w:val="00794BB6"/>
    <w:rsid w:val="00795A78"/>
    <w:rsid w:val="00796538"/>
    <w:rsid w:val="00796958"/>
    <w:rsid w:val="007A13E1"/>
    <w:rsid w:val="007A3F0B"/>
    <w:rsid w:val="007A570C"/>
    <w:rsid w:val="007B303A"/>
    <w:rsid w:val="007B34D6"/>
    <w:rsid w:val="007B56B6"/>
    <w:rsid w:val="007C2EBF"/>
    <w:rsid w:val="007C30BE"/>
    <w:rsid w:val="007C3FE0"/>
    <w:rsid w:val="007C4C4A"/>
    <w:rsid w:val="007C5723"/>
    <w:rsid w:val="007C604C"/>
    <w:rsid w:val="007C7AEF"/>
    <w:rsid w:val="007D039C"/>
    <w:rsid w:val="007D0E66"/>
    <w:rsid w:val="007D1674"/>
    <w:rsid w:val="007D3F67"/>
    <w:rsid w:val="007D415D"/>
    <w:rsid w:val="007D49CB"/>
    <w:rsid w:val="007D4D58"/>
    <w:rsid w:val="007D51B2"/>
    <w:rsid w:val="007D6071"/>
    <w:rsid w:val="007D69F7"/>
    <w:rsid w:val="007D7395"/>
    <w:rsid w:val="007D7431"/>
    <w:rsid w:val="007E17DF"/>
    <w:rsid w:val="007E348D"/>
    <w:rsid w:val="007E68F2"/>
    <w:rsid w:val="007F0013"/>
    <w:rsid w:val="007F0ABF"/>
    <w:rsid w:val="007F0D5D"/>
    <w:rsid w:val="007F2303"/>
    <w:rsid w:val="007F2335"/>
    <w:rsid w:val="007F3396"/>
    <w:rsid w:val="007F3562"/>
    <w:rsid w:val="007F38D0"/>
    <w:rsid w:val="007F6FB6"/>
    <w:rsid w:val="007F6FF3"/>
    <w:rsid w:val="007F7F7A"/>
    <w:rsid w:val="0080283C"/>
    <w:rsid w:val="00803208"/>
    <w:rsid w:val="00803474"/>
    <w:rsid w:val="00805042"/>
    <w:rsid w:val="008057B8"/>
    <w:rsid w:val="00805F99"/>
    <w:rsid w:val="0080688D"/>
    <w:rsid w:val="0080751A"/>
    <w:rsid w:val="00807A89"/>
    <w:rsid w:val="0081044F"/>
    <w:rsid w:val="00811F7B"/>
    <w:rsid w:val="00812FCA"/>
    <w:rsid w:val="008162E6"/>
    <w:rsid w:val="00820B23"/>
    <w:rsid w:val="00821627"/>
    <w:rsid w:val="00822CCF"/>
    <w:rsid w:val="00823967"/>
    <w:rsid w:val="00823A9B"/>
    <w:rsid w:val="0082413D"/>
    <w:rsid w:val="00824819"/>
    <w:rsid w:val="00825241"/>
    <w:rsid w:val="008268FB"/>
    <w:rsid w:val="0082781D"/>
    <w:rsid w:val="008301F4"/>
    <w:rsid w:val="00833189"/>
    <w:rsid w:val="0083408B"/>
    <w:rsid w:val="008341D1"/>
    <w:rsid w:val="008357D5"/>
    <w:rsid w:val="00836600"/>
    <w:rsid w:val="00841CE2"/>
    <w:rsid w:val="00841FAB"/>
    <w:rsid w:val="00842144"/>
    <w:rsid w:val="008448F1"/>
    <w:rsid w:val="00844C03"/>
    <w:rsid w:val="00845299"/>
    <w:rsid w:val="008461DE"/>
    <w:rsid w:val="00846B34"/>
    <w:rsid w:val="0085090B"/>
    <w:rsid w:val="00853D0F"/>
    <w:rsid w:val="00854147"/>
    <w:rsid w:val="00854E7B"/>
    <w:rsid w:val="00854F73"/>
    <w:rsid w:val="00856315"/>
    <w:rsid w:val="00856BDD"/>
    <w:rsid w:val="00862256"/>
    <w:rsid w:val="0086355B"/>
    <w:rsid w:val="008657C3"/>
    <w:rsid w:val="00865A36"/>
    <w:rsid w:val="00871464"/>
    <w:rsid w:val="008715F3"/>
    <w:rsid w:val="00873087"/>
    <w:rsid w:val="00873257"/>
    <w:rsid w:val="00873748"/>
    <w:rsid w:val="00875298"/>
    <w:rsid w:val="00875AFC"/>
    <w:rsid w:val="008760BE"/>
    <w:rsid w:val="0087696A"/>
    <w:rsid w:val="00877465"/>
    <w:rsid w:val="008845AE"/>
    <w:rsid w:val="0088656C"/>
    <w:rsid w:val="00890C2B"/>
    <w:rsid w:val="00891DB3"/>
    <w:rsid w:val="00893069"/>
    <w:rsid w:val="008A0CB6"/>
    <w:rsid w:val="008A1294"/>
    <w:rsid w:val="008A2CBA"/>
    <w:rsid w:val="008A2D7B"/>
    <w:rsid w:val="008A447D"/>
    <w:rsid w:val="008A51C2"/>
    <w:rsid w:val="008A5FFE"/>
    <w:rsid w:val="008A7750"/>
    <w:rsid w:val="008A7898"/>
    <w:rsid w:val="008B03D7"/>
    <w:rsid w:val="008B0A03"/>
    <w:rsid w:val="008B1B49"/>
    <w:rsid w:val="008B2271"/>
    <w:rsid w:val="008B3F11"/>
    <w:rsid w:val="008B4AD2"/>
    <w:rsid w:val="008C084E"/>
    <w:rsid w:val="008C6D1C"/>
    <w:rsid w:val="008D0053"/>
    <w:rsid w:val="008D2B0F"/>
    <w:rsid w:val="008D4A34"/>
    <w:rsid w:val="008D4D1B"/>
    <w:rsid w:val="008D58C0"/>
    <w:rsid w:val="008D68F5"/>
    <w:rsid w:val="008D7A2E"/>
    <w:rsid w:val="008D7DE3"/>
    <w:rsid w:val="008E1AE5"/>
    <w:rsid w:val="008E34CF"/>
    <w:rsid w:val="008E3DDB"/>
    <w:rsid w:val="008E3E4C"/>
    <w:rsid w:val="008E44A6"/>
    <w:rsid w:val="008E49BA"/>
    <w:rsid w:val="008E4D35"/>
    <w:rsid w:val="008E5574"/>
    <w:rsid w:val="008E5D0D"/>
    <w:rsid w:val="008E7A3B"/>
    <w:rsid w:val="008E7A88"/>
    <w:rsid w:val="008F40EE"/>
    <w:rsid w:val="008F59C0"/>
    <w:rsid w:val="008F6C68"/>
    <w:rsid w:val="00900CEE"/>
    <w:rsid w:val="00901966"/>
    <w:rsid w:val="0090391F"/>
    <w:rsid w:val="00903A22"/>
    <w:rsid w:val="009046D9"/>
    <w:rsid w:val="00905202"/>
    <w:rsid w:val="00905B5D"/>
    <w:rsid w:val="00905EE1"/>
    <w:rsid w:val="00906934"/>
    <w:rsid w:val="00906A12"/>
    <w:rsid w:val="00910D67"/>
    <w:rsid w:val="0091148A"/>
    <w:rsid w:val="00911557"/>
    <w:rsid w:val="0091167C"/>
    <w:rsid w:val="00911CC1"/>
    <w:rsid w:val="00912426"/>
    <w:rsid w:val="00912626"/>
    <w:rsid w:val="00912BD2"/>
    <w:rsid w:val="009144D5"/>
    <w:rsid w:val="00915062"/>
    <w:rsid w:val="00917AF4"/>
    <w:rsid w:val="009204B7"/>
    <w:rsid w:val="00920943"/>
    <w:rsid w:val="00923C43"/>
    <w:rsid w:val="009300A7"/>
    <w:rsid w:val="009311BC"/>
    <w:rsid w:val="00935C4A"/>
    <w:rsid w:val="00936528"/>
    <w:rsid w:val="0093665D"/>
    <w:rsid w:val="0093765D"/>
    <w:rsid w:val="0094090B"/>
    <w:rsid w:val="00940B92"/>
    <w:rsid w:val="009413FE"/>
    <w:rsid w:val="009417CF"/>
    <w:rsid w:val="0094203C"/>
    <w:rsid w:val="009420F0"/>
    <w:rsid w:val="00943026"/>
    <w:rsid w:val="00944503"/>
    <w:rsid w:val="009501FF"/>
    <w:rsid w:val="0095086B"/>
    <w:rsid w:val="00950A7A"/>
    <w:rsid w:val="00950DB6"/>
    <w:rsid w:val="00953104"/>
    <w:rsid w:val="0095475F"/>
    <w:rsid w:val="00955AA5"/>
    <w:rsid w:val="00957E73"/>
    <w:rsid w:val="0096038E"/>
    <w:rsid w:val="0096049F"/>
    <w:rsid w:val="00960986"/>
    <w:rsid w:val="0096220B"/>
    <w:rsid w:val="009629F5"/>
    <w:rsid w:val="0096343E"/>
    <w:rsid w:val="00963F1D"/>
    <w:rsid w:val="00964F4F"/>
    <w:rsid w:val="00966214"/>
    <w:rsid w:val="00966C87"/>
    <w:rsid w:val="00973438"/>
    <w:rsid w:val="00973A79"/>
    <w:rsid w:val="00974503"/>
    <w:rsid w:val="00974EB3"/>
    <w:rsid w:val="009750BB"/>
    <w:rsid w:val="0097744F"/>
    <w:rsid w:val="00980A25"/>
    <w:rsid w:val="00985057"/>
    <w:rsid w:val="00986EA3"/>
    <w:rsid w:val="00986EC2"/>
    <w:rsid w:val="00987180"/>
    <w:rsid w:val="009871B8"/>
    <w:rsid w:val="00987E71"/>
    <w:rsid w:val="00990771"/>
    <w:rsid w:val="00993DF4"/>
    <w:rsid w:val="00995370"/>
    <w:rsid w:val="00995E8B"/>
    <w:rsid w:val="00996035"/>
    <w:rsid w:val="009964ED"/>
    <w:rsid w:val="009A00A5"/>
    <w:rsid w:val="009A0487"/>
    <w:rsid w:val="009A0D68"/>
    <w:rsid w:val="009A1CF8"/>
    <w:rsid w:val="009A373B"/>
    <w:rsid w:val="009A3DD8"/>
    <w:rsid w:val="009A3EEC"/>
    <w:rsid w:val="009A472F"/>
    <w:rsid w:val="009A4E50"/>
    <w:rsid w:val="009A516C"/>
    <w:rsid w:val="009A54A1"/>
    <w:rsid w:val="009A57F2"/>
    <w:rsid w:val="009A5BCA"/>
    <w:rsid w:val="009A79AB"/>
    <w:rsid w:val="009B0AB7"/>
    <w:rsid w:val="009B14E6"/>
    <w:rsid w:val="009B1618"/>
    <w:rsid w:val="009B406B"/>
    <w:rsid w:val="009B54EA"/>
    <w:rsid w:val="009B5722"/>
    <w:rsid w:val="009B7FA1"/>
    <w:rsid w:val="009C0708"/>
    <w:rsid w:val="009C1BDF"/>
    <w:rsid w:val="009C2518"/>
    <w:rsid w:val="009C3B58"/>
    <w:rsid w:val="009C3F52"/>
    <w:rsid w:val="009C498F"/>
    <w:rsid w:val="009C63BA"/>
    <w:rsid w:val="009C7254"/>
    <w:rsid w:val="009D1740"/>
    <w:rsid w:val="009D4442"/>
    <w:rsid w:val="009D47BE"/>
    <w:rsid w:val="009D6920"/>
    <w:rsid w:val="009D6CED"/>
    <w:rsid w:val="009D701B"/>
    <w:rsid w:val="009D78B9"/>
    <w:rsid w:val="009E1348"/>
    <w:rsid w:val="009E43D5"/>
    <w:rsid w:val="009E4A52"/>
    <w:rsid w:val="009E58C6"/>
    <w:rsid w:val="009E5C10"/>
    <w:rsid w:val="009E63B6"/>
    <w:rsid w:val="009E65C6"/>
    <w:rsid w:val="009E7BC6"/>
    <w:rsid w:val="009F03D3"/>
    <w:rsid w:val="009F07A3"/>
    <w:rsid w:val="009F1440"/>
    <w:rsid w:val="009F2208"/>
    <w:rsid w:val="009F25C3"/>
    <w:rsid w:val="009F26CA"/>
    <w:rsid w:val="009F2DB9"/>
    <w:rsid w:val="009F2FCF"/>
    <w:rsid w:val="009F340D"/>
    <w:rsid w:val="009F48E3"/>
    <w:rsid w:val="009F4B6A"/>
    <w:rsid w:val="009F4CD3"/>
    <w:rsid w:val="00A0057D"/>
    <w:rsid w:val="00A0291C"/>
    <w:rsid w:val="00A0411B"/>
    <w:rsid w:val="00A06791"/>
    <w:rsid w:val="00A10547"/>
    <w:rsid w:val="00A148EF"/>
    <w:rsid w:val="00A14E98"/>
    <w:rsid w:val="00A15326"/>
    <w:rsid w:val="00A16195"/>
    <w:rsid w:val="00A1648C"/>
    <w:rsid w:val="00A20649"/>
    <w:rsid w:val="00A2359C"/>
    <w:rsid w:val="00A243B3"/>
    <w:rsid w:val="00A26BBE"/>
    <w:rsid w:val="00A274E6"/>
    <w:rsid w:val="00A27BAC"/>
    <w:rsid w:val="00A316E7"/>
    <w:rsid w:val="00A31E4E"/>
    <w:rsid w:val="00A34552"/>
    <w:rsid w:val="00A34645"/>
    <w:rsid w:val="00A36CB1"/>
    <w:rsid w:val="00A3797C"/>
    <w:rsid w:val="00A4052F"/>
    <w:rsid w:val="00A42448"/>
    <w:rsid w:val="00A4348F"/>
    <w:rsid w:val="00A45309"/>
    <w:rsid w:val="00A46D08"/>
    <w:rsid w:val="00A508E1"/>
    <w:rsid w:val="00A50CCB"/>
    <w:rsid w:val="00A51A37"/>
    <w:rsid w:val="00A53063"/>
    <w:rsid w:val="00A5339B"/>
    <w:rsid w:val="00A54724"/>
    <w:rsid w:val="00A575C3"/>
    <w:rsid w:val="00A5795A"/>
    <w:rsid w:val="00A61949"/>
    <w:rsid w:val="00A631AA"/>
    <w:rsid w:val="00A63CCF"/>
    <w:rsid w:val="00A64137"/>
    <w:rsid w:val="00A6442D"/>
    <w:rsid w:val="00A658A0"/>
    <w:rsid w:val="00A67849"/>
    <w:rsid w:val="00A7035A"/>
    <w:rsid w:val="00A7261B"/>
    <w:rsid w:val="00A74157"/>
    <w:rsid w:val="00A7749B"/>
    <w:rsid w:val="00A805D7"/>
    <w:rsid w:val="00A80DBF"/>
    <w:rsid w:val="00A8133A"/>
    <w:rsid w:val="00A81C6E"/>
    <w:rsid w:val="00A8720B"/>
    <w:rsid w:val="00A8744D"/>
    <w:rsid w:val="00A87716"/>
    <w:rsid w:val="00A92CA1"/>
    <w:rsid w:val="00A95C16"/>
    <w:rsid w:val="00AB1CA1"/>
    <w:rsid w:val="00AB5655"/>
    <w:rsid w:val="00AB5BD9"/>
    <w:rsid w:val="00AB6009"/>
    <w:rsid w:val="00AC4220"/>
    <w:rsid w:val="00AC516F"/>
    <w:rsid w:val="00AC5FB2"/>
    <w:rsid w:val="00AC7F22"/>
    <w:rsid w:val="00AD14E8"/>
    <w:rsid w:val="00AD2C93"/>
    <w:rsid w:val="00AD42B3"/>
    <w:rsid w:val="00AD44DF"/>
    <w:rsid w:val="00AD453A"/>
    <w:rsid w:val="00AD46AB"/>
    <w:rsid w:val="00AD65B7"/>
    <w:rsid w:val="00AD6B41"/>
    <w:rsid w:val="00AD784C"/>
    <w:rsid w:val="00AE02CC"/>
    <w:rsid w:val="00AE0EBC"/>
    <w:rsid w:val="00AE0FF6"/>
    <w:rsid w:val="00AE1C69"/>
    <w:rsid w:val="00AE1E01"/>
    <w:rsid w:val="00AE36DE"/>
    <w:rsid w:val="00AE3DB2"/>
    <w:rsid w:val="00AE418E"/>
    <w:rsid w:val="00AE482D"/>
    <w:rsid w:val="00AE5379"/>
    <w:rsid w:val="00AE54BA"/>
    <w:rsid w:val="00AF079E"/>
    <w:rsid w:val="00AF406D"/>
    <w:rsid w:val="00AF52A5"/>
    <w:rsid w:val="00AF5B5A"/>
    <w:rsid w:val="00AF603E"/>
    <w:rsid w:val="00AF6351"/>
    <w:rsid w:val="00B00B84"/>
    <w:rsid w:val="00B038CF"/>
    <w:rsid w:val="00B04FD9"/>
    <w:rsid w:val="00B051C5"/>
    <w:rsid w:val="00B05B3F"/>
    <w:rsid w:val="00B069AC"/>
    <w:rsid w:val="00B0711E"/>
    <w:rsid w:val="00B071C4"/>
    <w:rsid w:val="00B10DE1"/>
    <w:rsid w:val="00B11DDB"/>
    <w:rsid w:val="00B134A5"/>
    <w:rsid w:val="00B136E8"/>
    <w:rsid w:val="00B15340"/>
    <w:rsid w:val="00B15F06"/>
    <w:rsid w:val="00B162CE"/>
    <w:rsid w:val="00B16D10"/>
    <w:rsid w:val="00B17E32"/>
    <w:rsid w:val="00B20276"/>
    <w:rsid w:val="00B203FD"/>
    <w:rsid w:val="00B21077"/>
    <w:rsid w:val="00B23D35"/>
    <w:rsid w:val="00B25D4B"/>
    <w:rsid w:val="00B26DE6"/>
    <w:rsid w:val="00B27B92"/>
    <w:rsid w:val="00B27C7C"/>
    <w:rsid w:val="00B33261"/>
    <w:rsid w:val="00B36662"/>
    <w:rsid w:val="00B366FA"/>
    <w:rsid w:val="00B3696D"/>
    <w:rsid w:val="00B36F22"/>
    <w:rsid w:val="00B40B29"/>
    <w:rsid w:val="00B41563"/>
    <w:rsid w:val="00B4277A"/>
    <w:rsid w:val="00B44583"/>
    <w:rsid w:val="00B45B11"/>
    <w:rsid w:val="00B46450"/>
    <w:rsid w:val="00B46C28"/>
    <w:rsid w:val="00B47323"/>
    <w:rsid w:val="00B50E63"/>
    <w:rsid w:val="00B519CD"/>
    <w:rsid w:val="00B5422B"/>
    <w:rsid w:val="00B54C51"/>
    <w:rsid w:val="00B55103"/>
    <w:rsid w:val="00B5550E"/>
    <w:rsid w:val="00B56ECA"/>
    <w:rsid w:val="00B5742F"/>
    <w:rsid w:val="00B602F8"/>
    <w:rsid w:val="00B60CDD"/>
    <w:rsid w:val="00B6189F"/>
    <w:rsid w:val="00B61A17"/>
    <w:rsid w:val="00B6377B"/>
    <w:rsid w:val="00B6414F"/>
    <w:rsid w:val="00B65E59"/>
    <w:rsid w:val="00B70109"/>
    <w:rsid w:val="00B7113B"/>
    <w:rsid w:val="00B71291"/>
    <w:rsid w:val="00B7225B"/>
    <w:rsid w:val="00B73136"/>
    <w:rsid w:val="00B83565"/>
    <w:rsid w:val="00B842C2"/>
    <w:rsid w:val="00B84FFE"/>
    <w:rsid w:val="00B85DA1"/>
    <w:rsid w:val="00B875E7"/>
    <w:rsid w:val="00B90704"/>
    <w:rsid w:val="00B912DC"/>
    <w:rsid w:val="00B91F07"/>
    <w:rsid w:val="00B95BB3"/>
    <w:rsid w:val="00B96040"/>
    <w:rsid w:val="00BA1560"/>
    <w:rsid w:val="00BA2D10"/>
    <w:rsid w:val="00BA3FF1"/>
    <w:rsid w:val="00BA47D7"/>
    <w:rsid w:val="00BA5A2C"/>
    <w:rsid w:val="00BB1A2B"/>
    <w:rsid w:val="00BB2768"/>
    <w:rsid w:val="00BB2996"/>
    <w:rsid w:val="00BB4020"/>
    <w:rsid w:val="00BB4FDC"/>
    <w:rsid w:val="00BC2217"/>
    <w:rsid w:val="00BC2579"/>
    <w:rsid w:val="00BC3AE2"/>
    <w:rsid w:val="00BC43F9"/>
    <w:rsid w:val="00BC51BA"/>
    <w:rsid w:val="00BC6488"/>
    <w:rsid w:val="00BD052A"/>
    <w:rsid w:val="00BD1A86"/>
    <w:rsid w:val="00BD385D"/>
    <w:rsid w:val="00BD60A4"/>
    <w:rsid w:val="00BE0D87"/>
    <w:rsid w:val="00BE17E2"/>
    <w:rsid w:val="00BE38D9"/>
    <w:rsid w:val="00BE5354"/>
    <w:rsid w:val="00BF2392"/>
    <w:rsid w:val="00BF270F"/>
    <w:rsid w:val="00BF36C4"/>
    <w:rsid w:val="00BF4DE6"/>
    <w:rsid w:val="00BF566C"/>
    <w:rsid w:val="00BF6432"/>
    <w:rsid w:val="00C02F18"/>
    <w:rsid w:val="00C03C5B"/>
    <w:rsid w:val="00C059A7"/>
    <w:rsid w:val="00C05A18"/>
    <w:rsid w:val="00C077DD"/>
    <w:rsid w:val="00C1056D"/>
    <w:rsid w:val="00C1082F"/>
    <w:rsid w:val="00C11169"/>
    <w:rsid w:val="00C14102"/>
    <w:rsid w:val="00C14570"/>
    <w:rsid w:val="00C1555B"/>
    <w:rsid w:val="00C156BA"/>
    <w:rsid w:val="00C16E48"/>
    <w:rsid w:val="00C202AB"/>
    <w:rsid w:val="00C23F18"/>
    <w:rsid w:val="00C3041E"/>
    <w:rsid w:val="00C30F4D"/>
    <w:rsid w:val="00C348AB"/>
    <w:rsid w:val="00C34BEC"/>
    <w:rsid w:val="00C37AA5"/>
    <w:rsid w:val="00C37CD3"/>
    <w:rsid w:val="00C37CEA"/>
    <w:rsid w:val="00C40628"/>
    <w:rsid w:val="00C42BB5"/>
    <w:rsid w:val="00C42F49"/>
    <w:rsid w:val="00C43E36"/>
    <w:rsid w:val="00C43E6F"/>
    <w:rsid w:val="00C446AE"/>
    <w:rsid w:val="00C50C3C"/>
    <w:rsid w:val="00C50C9D"/>
    <w:rsid w:val="00C5117A"/>
    <w:rsid w:val="00C52277"/>
    <w:rsid w:val="00C53B8D"/>
    <w:rsid w:val="00C54034"/>
    <w:rsid w:val="00C55467"/>
    <w:rsid w:val="00C5620B"/>
    <w:rsid w:val="00C625B1"/>
    <w:rsid w:val="00C63262"/>
    <w:rsid w:val="00C65119"/>
    <w:rsid w:val="00C66C09"/>
    <w:rsid w:val="00C66E15"/>
    <w:rsid w:val="00C66E29"/>
    <w:rsid w:val="00C6755A"/>
    <w:rsid w:val="00C6778E"/>
    <w:rsid w:val="00C677C7"/>
    <w:rsid w:val="00C67EB4"/>
    <w:rsid w:val="00C717B6"/>
    <w:rsid w:val="00C71FEA"/>
    <w:rsid w:val="00C7239F"/>
    <w:rsid w:val="00C74105"/>
    <w:rsid w:val="00C74436"/>
    <w:rsid w:val="00C74584"/>
    <w:rsid w:val="00C7482F"/>
    <w:rsid w:val="00C75457"/>
    <w:rsid w:val="00C766E8"/>
    <w:rsid w:val="00C77CB3"/>
    <w:rsid w:val="00C82453"/>
    <w:rsid w:val="00C831BB"/>
    <w:rsid w:val="00C83286"/>
    <w:rsid w:val="00C842A3"/>
    <w:rsid w:val="00C85934"/>
    <w:rsid w:val="00C86583"/>
    <w:rsid w:val="00C87B4E"/>
    <w:rsid w:val="00C87C2D"/>
    <w:rsid w:val="00C9117A"/>
    <w:rsid w:val="00C93982"/>
    <w:rsid w:val="00C9745E"/>
    <w:rsid w:val="00CA0D3B"/>
    <w:rsid w:val="00CA3973"/>
    <w:rsid w:val="00CA4059"/>
    <w:rsid w:val="00CA66DF"/>
    <w:rsid w:val="00CA6B47"/>
    <w:rsid w:val="00CA6C1D"/>
    <w:rsid w:val="00CB195F"/>
    <w:rsid w:val="00CB2469"/>
    <w:rsid w:val="00CB55DA"/>
    <w:rsid w:val="00CC0A32"/>
    <w:rsid w:val="00CC13CA"/>
    <w:rsid w:val="00CC3408"/>
    <w:rsid w:val="00CC4140"/>
    <w:rsid w:val="00CC430A"/>
    <w:rsid w:val="00CC4F09"/>
    <w:rsid w:val="00CC6659"/>
    <w:rsid w:val="00CC6EB7"/>
    <w:rsid w:val="00CC7640"/>
    <w:rsid w:val="00CC77EA"/>
    <w:rsid w:val="00CC78C6"/>
    <w:rsid w:val="00CD0156"/>
    <w:rsid w:val="00CD3314"/>
    <w:rsid w:val="00CD36B7"/>
    <w:rsid w:val="00CD4F0B"/>
    <w:rsid w:val="00CD5732"/>
    <w:rsid w:val="00CD65E4"/>
    <w:rsid w:val="00CE3C0F"/>
    <w:rsid w:val="00CF02CB"/>
    <w:rsid w:val="00CF0504"/>
    <w:rsid w:val="00CF0D32"/>
    <w:rsid w:val="00CF11D6"/>
    <w:rsid w:val="00CF160E"/>
    <w:rsid w:val="00CF26A3"/>
    <w:rsid w:val="00CF5A8E"/>
    <w:rsid w:val="00CF6F41"/>
    <w:rsid w:val="00D00899"/>
    <w:rsid w:val="00D00F01"/>
    <w:rsid w:val="00D02F6A"/>
    <w:rsid w:val="00D03625"/>
    <w:rsid w:val="00D04391"/>
    <w:rsid w:val="00D0549C"/>
    <w:rsid w:val="00D05C38"/>
    <w:rsid w:val="00D06616"/>
    <w:rsid w:val="00D06B5A"/>
    <w:rsid w:val="00D07198"/>
    <w:rsid w:val="00D0753F"/>
    <w:rsid w:val="00D10907"/>
    <w:rsid w:val="00D1152D"/>
    <w:rsid w:val="00D141C4"/>
    <w:rsid w:val="00D1495E"/>
    <w:rsid w:val="00D16A07"/>
    <w:rsid w:val="00D171B2"/>
    <w:rsid w:val="00D1773A"/>
    <w:rsid w:val="00D17BA8"/>
    <w:rsid w:val="00D20541"/>
    <w:rsid w:val="00D20FC7"/>
    <w:rsid w:val="00D21201"/>
    <w:rsid w:val="00D21639"/>
    <w:rsid w:val="00D258F0"/>
    <w:rsid w:val="00D2592A"/>
    <w:rsid w:val="00D2799A"/>
    <w:rsid w:val="00D27DA3"/>
    <w:rsid w:val="00D302D8"/>
    <w:rsid w:val="00D33AAC"/>
    <w:rsid w:val="00D34F1F"/>
    <w:rsid w:val="00D35E3D"/>
    <w:rsid w:val="00D37978"/>
    <w:rsid w:val="00D40560"/>
    <w:rsid w:val="00D43CF6"/>
    <w:rsid w:val="00D4425C"/>
    <w:rsid w:val="00D45F22"/>
    <w:rsid w:val="00D47D3D"/>
    <w:rsid w:val="00D50C14"/>
    <w:rsid w:val="00D51E1B"/>
    <w:rsid w:val="00D528AE"/>
    <w:rsid w:val="00D537CE"/>
    <w:rsid w:val="00D55223"/>
    <w:rsid w:val="00D56355"/>
    <w:rsid w:val="00D57211"/>
    <w:rsid w:val="00D573A2"/>
    <w:rsid w:val="00D5780F"/>
    <w:rsid w:val="00D611F4"/>
    <w:rsid w:val="00D61411"/>
    <w:rsid w:val="00D626FE"/>
    <w:rsid w:val="00D62C5C"/>
    <w:rsid w:val="00D64125"/>
    <w:rsid w:val="00D676F4"/>
    <w:rsid w:val="00D72D2E"/>
    <w:rsid w:val="00D7734F"/>
    <w:rsid w:val="00D84CE9"/>
    <w:rsid w:val="00D91B07"/>
    <w:rsid w:val="00D920FA"/>
    <w:rsid w:val="00D94941"/>
    <w:rsid w:val="00D9501D"/>
    <w:rsid w:val="00D95E51"/>
    <w:rsid w:val="00D96F52"/>
    <w:rsid w:val="00DA3FC8"/>
    <w:rsid w:val="00DA46F5"/>
    <w:rsid w:val="00DA61B6"/>
    <w:rsid w:val="00DA7091"/>
    <w:rsid w:val="00DA7586"/>
    <w:rsid w:val="00DA7772"/>
    <w:rsid w:val="00DA7AA6"/>
    <w:rsid w:val="00DB2C54"/>
    <w:rsid w:val="00DB4016"/>
    <w:rsid w:val="00DB4D41"/>
    <w:rsid w:val="00DB57F4"/>
    <w:rsid w:val="00DB6C4F"/>
    <w:rsid w:val="00DC01F1"/>
    <w:rsid w:val="00DC06CB"/>
    <w:rsid w:val="00DC0881"/>
    <w:rsid w:val="00DC2DC9"/>
    <w:rsid w:val="00DC6351"/>
    <w:rsid w:val="00DC6655"/>
    <w:rsid w:val="00DC6912"/>
    <w:rsid w:val="00DC732D"/>
    <w:rsid w:val="00DC74A0"/>
    <w:rsid w:val="00DC7598"/>
    <w:rsid w:val="00DD01A6"/>
    <w:rsid w:val="00DD7B80"/>
    <w:rsid w:val="00DD7FCC"/>
    <w:rsid w:val="00DE1F92"/>
    <w:rsid w:val="00DE3CA9"/>
    <w:rsid w:val="00DE4210"/>
    <w:rsid w:val="00DE4989"/>
    <w:rsid w:val="00DE5F09"/>
    <w:rsid w:val="00DE7934"/>
    <w:rsid w:val="00DF0D13"/>
    <w:rsid w:val="00DF1FE5"/>
    <w:rsid w:val="00DF31E0"/>
    <w:rsid w:val="00DF4D4E"/>
    <w:rsid w:val="00DF51F4"/>
    <w:rsid w:val="00DF6F57"/>
    <w:rsid w:val="00E039D2"/>
    <w:rsid w:val="00E056A2"/>
    <w:rsid w:val="00E07D40"/>
    <w:rsid w:val="00E10A0F"/>
    <w:rsid w:val="00E116F6"/>
    <w:rsid w:val="00E11CBE"/>
    <w:rsid w:val="00E12165"/>
    <w:rsid w:val="00E15FE0"/>
    <w:rsid w:val="00E17412"/>
    <w:rsid w:val="00E1741D"/>
    <w:rsid w:val="00E175A8"/>
    <w:rsid w:val="00E212E9"/>
    <w:rsid w:val="00E21592"/>
    <w:rsid w:val="00E22A07"/>
    <w:rsid w:val="00E236E3"/>
    <w:rsid w:val="00E25A97"/>
    <w:rsid w:val="00E26BF2"/>
    <w:rsid w:val="00E272BF"/>
    <w:rsid w:val="00E27FD0"/>
    <w:rsid w:val="00E30B69"/>
    <w:rsid w:val="00E31584"/>
    <w:rsid w:val="00E31728"/>
    <w:rsid w:val="00E31959"/>
    <w:rsid w:val="00E31C1B"/>
    <w:rsid w:val="00E32926"/>
    <w:rsid w:val="00E34539"/>
    <w:rsid w:val="00E35237"/>
    <w:rsid w:val="00E40C89"/>
    <w:rsid w:val="00E411B1"/>
    <w:rsid w:val="00E4468B"/>
    <w:rsid w:val="00E45C0F"/>
    <w:rsid w:val="00E47758"/>
    <w:rsid w:val="00E47D35"/>
    <w:rsid w:val="00E5015A"/>
    <w:rsid w:val="00E50F3D"/>
    <w:rsid w:val="00E54543"/>
    <w:rsid w:val="00E54A1E"/>
    <w:rsid w:val="00E55E82"/>
    <w:rsid w:val="00E57D34"/>
    <w:rsid w:val="00E61E2D"/>
    <w:rsid w:val="00E647D1"/>
    <w:rsid w:val="00E64B3F"/>
    <w:rsid w:val="00E65908"/>
    <w:rsid w:val="00E6766D"/>
    <w:rsid w:val="00E701D1"/>
    <w:rsid w:val="00E70760"/>
    <w:rsid w:val="00E708A8"/>
    <w:rsid w:val="00E722EB"/>
    <w:rsid w:val="00E72820"/>
    <w:rsid w:val="00E72BC9"/>
    <w:rsid w:val="00E76862"/>
    <w:rsid w:val="00E77705"/>
    <w:rsid w:val="00E80B34"/>
    <w:rsid w:val="00E80E4D"/>
    <w:rsid w:val="00E81F11"/>
    <w:rsid w:val="00E845A4"/>
    <w:rsid w:val="00E84F49"/>
    <w:rsid w:val="00E856D3"/>
    <w:rsid w:val="00E85F97"/>
    <w:rsid w:val="00E91945"/>
    <w:rsid w:val="00E9451C"/>
    <w:rsid w:val="00E96033"/>
    <w:rsid w:val="00E97E95"/>
    <w:rsid w:val="00EA072A"/>
    <w:rsid w:val="00EA0831"/>
    <w:rsid w:val="00EA0D70"/>
    <w:rsid w:val="00EA2CEC"/>
    <w:rsid w:val="00EA3E7D"/>
    <w:rsid w:val="00EA6411"/>
    <w:rsid w:val="00EA648E"/>
    <w:rsid w:val="00EA6CB8"/>
    <w:rsid w:val="00EA6DBA"/>
    <w:rsid w:val="00EB0188"/>
    <w:rsid w:val="00EB1B9B"/>
    <w:rsid w:val="00EB4070"/>
    <w:rsid w:val="00EB46E9"/>
    <w:rsid w:val="00EB6487"/>
    <w:rsid w:val="00EB78DC"/>
    <w:rsid w:val="00EC08A9"/>
    <w:rsid w:val="00EC169C"/>
    <w:rsid w:val="00EC2476"/>
    <w:rsid w:val="00EC3A8E"/>
    <w:rsid w:val="00EC4B2E"/>
    <w:rsid w:val="00EC7B12"/>
    <w:rsid w:val="00ED16CB"/>
    <w:rsid w:val="00ED27CC"/>
    <w:rsid w:val="00ED2DB7"/>
    <w:rsid w:val="00ED523A"/>
    <w:rsid w:val="00EE0290"/>
    <w:rsid w:val="00EE0752"/>
    <w:rsid w:val="00EE0F32"/>
    <w:rsid w:val="00EE201E"/>
    <w:rsid w:val="00EE2B64"/>
    <w:rsid w:val="00EE30F5"/>
    <w:rsid w:val="00EE32E7"/>
    <w:rsid w:val="00EE3BCE"/>
    <w:rsid w:val="00EE4136"/>
    <w:rsid w:val="00EF132E"/>
    <w:rsid w:val="00EF2A59"/>
    <w:rsid w:val="00EF68B9"/>
    <w:rsid w:val="00EF6FA9"/>
    <w:rsid w:val="00EF7A12"/>
    <w:rsid w:val="00F02B74"/>
    <w:rsid w:val="00F030E1"/>
    <w:rsid w:val="00F06CBE"/>
    <w:rsid w:val="00F10D65"/>
    <w:rsid w:val="00F12DC4"/>
    <w:rsid w:val="00F13E55"/>
    <w:rsid w:val="00F14D0B"/>
    <w:rsid w:val="00F15DE0"/>
    <w:rsid w:val="00F170A9"/>
    <w:rsid w:val="00F205C0"/>
    <w:rsid w:val="00F24204"/>
    <w:rsid w:val="00F261A3"/>
    <w:rsid w:val="00F30DD8"/>
    <w:rsid w:val="00F31A92"/>
    <w:rsid w:val="00F31CBA"/>
    <w:rsid w:val="00F322B9"/>
    <w:rsid w:val="00F33009"/>
    <w:rsid w:val="00F33B96"/>
    <w:rsid w:val="00F35DF1"/>
    <w:rsid w:val="00F37F94"/>
    <w:rsid w:val="00F40DDC"/>
    <w:rsid w:val="00F4100B"/>
    <w:rsid w:val="00F43579"/>
    <w:rsid w:val="00F44791"/>
    <w:rsid w:val="00F453FB"/>
    <w:rsid w:val="00F45EEE"/>
    <w:rsid w:val="00F4621C"/>
    <w:rsid w:val="00F479F9"/>
    <w:rsid w:val="00F47D24"/>
    <w:rsid w:val="00F515B2"/>
    <w:rsid w:val="00F557E3"/>
    <w:rsid w:val="00F55D35"/>
    <w:rsid w:val="00F56A07"/>
    <w:rsid w:val="00F570F2"/>
    <w:rsid w:val="00F60911"/>
    <w:rsid w:val="00F626BF"/>
    <w:rsid w:val="00F656E8"/>
    <w:rsid w:val="00F67E00"/>
    <w:rsid w:val="00F70095"/>
    <w:rsid w:val="00F71BAF"/>
    <w:rsid w:val="00F723F9"/>
    <w:rsid w:val="00F82256"/>
    <w:rsid w:val="00F8238F"/>
    <w:rsid w:val="00F828EB"/>
    <w:rsid w:val="00F82B3E"/>
    <w:rsid w:val="00F82C56"/>
    <w:rsid w:val="00F83764"/>
    <w:rsid w:val="00F85A31"/>
    <w:rsid w:val="00F86C87"/>
    <w:rsid w:val="00F86EAB"/>
    <w:rsid w:val="00F9257B"/>
    <w:rsid w:val="00F93094"/>
    <w:rsid w:val="00F935EE"/>
    <w:rsid w:val="00F9491B"/>
    <w:rsid w:val="00F94995"/>
    <w:rsid w:val="00F96C47"/>
    <w:rsid w:val="00F97CBB"/>
    <w:rsid w:val="00F97E27"/>
    <w:rsid w:val="00FA01AC"/>
    <w:rsid w:val="00FA14C5"/>
    <w:rsid w:val="00FA23FD"/>
    <w:rsid w:val="00FA2624"/>
    <w:rsid w:val="00FA2C24"/>
    <w:rsid w:val="00FA40F4"/>
    <w:rsid w:val="00FA4D17"/>
    <w:rsid w:val="00FA6116"/>
    <w:rsid w:val="00FA67E9"/>
    <w:rsid w:val="00FB1862"/>
    <w:rsid w:val="00FB34A0"/>
    <w:rsid w:val="00FB3B6B"/>
    <w:rsid w:val="00FB3DFF"/>
    <w:rsid w:val="00FB5A2D"/>
    <w:rsid w:val="00FB5E26"/>
    <w:rsid w:val="00FB60F3"/>
    <w:rsid w:val="00FB63E4"/>
    <w:rsid w:val="00FB6A05"/>
    <w:rsid w:val="00FB7FCD"/>
    <w:rsid w:val="00FC111F"/>
    <w:rsid w:val="00FC1197"/>
    <w:rsid w:val="00FC22AB"/>
    <w:rsid w:val="00FC6BC6"/>
    <w:rsid w:val="00FC7471"/>
    <w:rsid w:val="00FD7B11"/>
    <w:rsid w:val="00FE0DA4"/>
    <w:rsid w:val="00FE1162"/>
    <w:rsid w:val="00FE15F4"/>
    <w:rsid w:val="00FE3281"/>
    <w:rsid w:val="00FE451A"/>
    <w:rsid w:val="00FE555E"/>
    <w:rsid w:val="00FE6131"/>
    <w:rsid w:val="00FF0F7C"/>
    <w:rsid w:val="00FF2B09"/>
    <w:rsid w:val="00FF31C5"/>
    <w:rsid w:val="00FF347F"/>
    <w:rsid w:val="00FF4721"/>
    <w:rsid w:val="00FF4F43"/>
    <w:rsid w:val="00FF630A"/>
    <w:rsid w:val="00FF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0A4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EBC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30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995E8B"/>
    <w:pPr>
      <w:keepNext/>
      <w:widowControl/>
      <w:suppressAutoHyphens w:val="0"/>
      <w:outlineLvl w:val="3"/>
    </w:pPr>
    <w:rPr>
      <w:rFonts w:ascii="Arial" w:eastAsia="Times New Roman" w:hAnsi="Arial" w:cs="Arial"/>
      <w:b/>
      <w:bCs/>
      <w:kern w:val="0"/>
      <w:sz w:val="20"/>
      <w:szCs w:val="28"/>
    </w:rPr>
  </w:style>
  <w:style w:type="paragraph" w:styleId="Nagwek6">
    <w:name w:val="heading 6"/>
    <w:basedOn w:val="Normalny"/>
    <w:next w:val="Normalny"/>
    <w:link w:val="Nagwek6Znak"/>
    <w:qFormat/>
    <w:rsid w:val="00995E8B"/>
    <w:pPr>
      <w:keepNext/>
      <w:widowControl/>
      <w:suppressAutoHyphens w:val="0"/>
      <w:outlineLvl w:val="5"/>
    </w:pPr>
    <w:rPr>
      <w:rFonts w:ascii="Arial" w:eastAsia="Times New Roman" w:hAnsi="Arial" w:cs="Arial"/>
      <w:b/>
      <w:bCs/>
      <w:kern w:val="0"/>
      <w:sz w:val="16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D1F35"/>
    <w:rPr>
      <w:rFonts w:ascii="Symbol" w:hAnsi="Symbol" w:cs="OpenSymbol"/>
    </w:rPr>
  </w:style>
  <w:style w:type="character" w:customStyle="1" w:styleId="WW8Num1z1">
    <w:name w:val="WW8Num1z1"/>
    <w:rsid w:val="002D1F35"/>
    <w:rPr>
      <w:rFonts w:ascii="OpenSymbol" w:hAnsi="OpenSymbol" w:cs="OpenSymbol"/>
    </w:rPr>
  </w:style>
  <w:style w:type="character" w:customStyle="1" w:styleId="Absatz-Standardschriftart">
    <w:name w:val="Absatz-Standardschriftart"/>
    <w:rsid w:val="002D1F35"/>
  </w:style>
  <w:style w:type="character" w:customStyle="1" w:styleId="WW-Absatz-Standardschriftart">
    <w:name w:val="WW-Absatz-Standardschriftart"/>
    <w:rsid w:val="002D1F35"/>
  </w:style>
  <w:style w:type="character" w:customStyle="1" w:styleId="WW-Absatz-Standardschriftart1">
    <w:name w:val="WW-Absatz-Standardschriftart1"/>
    <w:rsid w:val="002D1F35"/>
  </w:style>
  <w:style w:type="character" w:customStyle="1" w:styleId="WW-Absatz-Standardschriftart11">
    <w:name w:val="WW-Absatz-Standardschriftart11"/>
    <w:rsid w:val="002D1F35"/>
  </w:style>
  <w:style w:type="character" w:customStyle="1" w:styleId="WW-Absatz-Standardschriftart111">
    <w:name w:val="WW-Absatz-Standardschriftart111"/>
    <w:rsid w:val="002D1F35"/>
  </w:style>
  <w:style w:type="character" w:customStyle="1" w:styleId="WW8Num3z0">
    <w:name w:val="WW8Num3z0"/>
    <w:rsid w:val="002D1F35"/>
    <w:rPr>
      <w:rFonts w:ascii="Symbol" w:hAnsi="Symbol" w:cs="OpenSymbol"/>
    </w:rPr>
  </w:style>
  <w:style w:type="character" w:customStyle="1" w:styleId="WW8Num26z0">
    <w:name w:val="WW8Num26z0"/>
    <w:rsid w:val="002D1F35"/>
    <w:rPr>
      <w:rFonts w:ascii="Symbol" w:hAnsi="Symbol" w:cs="OpenSymbol"/>
    </w:rPr>
  </w:style>
  <w:style w:type="character" w:customStyle="1" w:styleId="WW8Num26z1">
    <w:name w:val="WW8Num26z1"/>
    <w:rsid w:val="002D1F35"/>
    <w:rPr>
      <w:rFonts w:ascii="OpenSymbol" w:hAnsi="OpenSymbol" w:cs="OpenSymbol"/>
    </w:rPr>
  </w:style>
  <w:style w:type="character" w:customStyle="1" w:styleId="WW-Absatz-Standardschriftart1111">
    <w:name w:val="WW-Absatz-Standardschriftart1111"/>
    <w:rsid w:val="002D1F35"/>
  </w:style>
  <w:style w:type="character" w:customStyle="1" w:styleId="Znakinumeracji">
    <w:name w:val="Znaki numeracji"/>
    <w:rsid w:val="002D1F35"/>
  </w:style>
  <w:style w:type="character" w:styleId="Hipercze">
    <w:name w:val="Hyperlink"/>
    <w:rsid w:val="002D1F35"/>
    <w:rPr>
      <w:color w:val="000080"/>
      <w:u w:val="single"/>
    </w:rPr>
  </w:style>
  <w:style w:type="character" w:customStyle="1" w:styleId="Symbolewypunktowania">
    <w:name w:val="Symbole wypunktowania"/>
    <w:rsid w:val="002D1F35"/>
    <w:rPr>
      <w:rFonts w:ascii="OpenSymbol" w:eastAsia="OpenSymbol" w:hAnsi="OpenSymbol" w:cs="OpenSymbol"/>
    </w:rPr>
  </w:style>
  <w:style w:type="character" w:styleId="Numerwiersza">
    <w:name w:val="line number"/>
    <w:rsid w:val="002D1F35"/>
  </w:style>
  <w:style w:type="character" w:styleId="Uwydatnienie">
    <w:name w:val="Emphasis"/>
    <w:qFormat/>
    <w:rsid w:val="002D1F35"/>
    <w:rPr>
      <w:i/>
      <w:iCs/>
    </w:rPr>
  </w:style>
  <w:style w:type="paragraph" w:customStyle="1" w:styleId="Nagwek1">
    <w:name w:val="Nagłówek1"/>
    <w:basedOn w:val="Normalny"/>
    <w:next w:val="Tekstpodstawowy"/>
    <w:rsid w:val="002D1F3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2D1F35"/>
    <w:pPr>
      <w:spacing w:after="120"/>
    </w:pPr>
  </w:style>
  <w:style w:type="paragraph" w:styleId="Lista">
    <w:name w:val="List"/>
    <w:basedOn w:val="Tekstpodstawowy"/>
    <w:rsid w:val="002D1F35"/>
    <w:rPr>
      <w:rFonts w:cs="Tahoma"/>
    </w:rPr>
  </w:style>
  <w:style w:type="paragraph" w:customStyle="1" w:styleId="Podpis1">
    <w:name w:val="Podpis1"/>
    <w:basedOn w:val="Normalny"/>
    <w:rsid w:val="002D1F3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D1F35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uiPriority w:val="99"/>
    <w:rsid w:val="002D1F3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ramki">
    <w:name w:val="Zawartość ramki"/>
    <w:basedOn w:val="Tekstpodstawowy"/>
    <w:rsid w:val="002D1F35"/>
  </w:style>
  <w:style w:type="paragraph" w:customStyle="1" w:styleId="Zawartotabeli">
    <w:name w:val="Zawartość tabeli"/>
    <w:basedOn w:val="Normalny"/>
    <w:rsid w:val="002D1F35"/>
    <w:pPr>
      <w:suppressLineNumbers/>
    </w:pPr>
  </w:style>
  <w:style w:type="paragraph" w:customStyle="1" w:styleId="Nagwektabeli">
    <w:name w:val="Nagłówek tabeli"/>
    <w:basedOn w:val="Zawartotabeli"/>
    <w:rsid w:val="002D1F35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2D1F35"/>
    <w:pPr>
      <w:suppressLineNumbers/>
      <w:tabs>
        <w:tab w:val="center" w:pos="4818"/>
        <w:tab w:val="right" w:pos="9637"/>
      </w:tabs>
    </w:pPr>
  </w:style>
  <w:style w:type="paragraph" w:styleId="Akapitzlist">
    <w:name w:val="List Paragraph"/>
    <w:basedOn w:val="Normalny"/>
    <w:link w:val="AkapitzlistZnak"/>
    <w:uiPriority w:val="34"/>
    <w:qFormat/>
    <w:rsid w:val="008F6C68"/>
    <w:pPr>
      <w:ind w:left="708"/>
    </w:pPr>
  </w:style>
  <w:style w:type="paragraph" w:customStyle="1" w:styleId="Default">
    <w:name w:val="Default"/>
    <w:rsid w:val="00FF7E2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DA46F5"/>
    <w:rPr>
      <w:rFonts w:eastAsia="Andale Sans UI"/>
      <w:kern w:val="1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8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2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832FA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2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832FA"/>
    <w:rPr>
      <w:rFonts w:eastAsia="Andale Sans UI"/>
      <w:b/>
      <w:bCs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2F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832FA"/>
    <w:rPr>
      <w:rFonts w:ascii="Tahoma" w:eastAsia="Andale Sans UI" w:hAnsi="Tahoma" w:cs="Tahoma"/>
      <w:kern w:val="1"/>
      <w:sz w:val="16"/>
      <w:szCs w:val="16"/>
    </w:rPr>
  </w:style>
  <w:style w:type="paragraph" w:styleId="Bezodstpw">
    <w:name w:val="No Spacing"/>
    <w:uiPriority w:val="1"/>
    <w:qFormat/>
    <w:rsid w:val="007C5723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F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448F1"/>
    <w:rPr>
      <w:rFonts w:eastAsia="Andale Sans UI"/>
      <w:kern w:val="1"/>
    </w:rPr>
  </w:style>
  <w:style w:type="character" w:styleId="Odwoanieprzypisudolnego">
    <w:name w:val="footnote reference"/>
    <w:uiPriority w:val="99"/>
    <w:semiHidden/>
    <w:unhideWhenUsed/>
    <w:rsid w:val="008448F1"/>
    <w:rPr>
      <w:vertAlign w:val="superscript"/>
    </w:rPr>
  </w:style>
  <w:style w:type="paragraph" w:customStyle="1" w:styleId="Standard">
    <w:name w:val="Standard"/>
    <w:rsid w:val="00E7770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77705"/>
    <w:pPr>
      <w:suppressLineNumbers/>
    </w:pPr>
  </w:style>
  <w:style w:type="numbering" w:customStyle="1" w:styleId="WW8Num11">
    <w:name w:val="WW8Num11"/>
    <w:basedOn w:val="Bezlisty"/>
    <w:rsid w:val="00E77705"/>
    <w:pPr>
      <w:numPr>
        <w:numId w:val="1"/>
      </w:numPr>
    </w:pPr>
  </w:style>
  <w:style w:type="numbering" w:customStyle="1" w:styleId="WW8Num3">
    <w:name w:val="WW8Num3"/>
    <w:basedOn w:val="Bezlisty"/>
    <w:rsid w:val="00E77705"/>
    <w:pPr>
      <w:numPr>
        <w:numId w:val="2"/>
      </w:numPr>
    </w:pPr>
  </w:style>
  <w:style w:type="numbering" w:customStyle="1" w:styleId="WW8Num2">
    <w:name w:val="WW8Num2"/>
    <w:basedOn w:val="Bezlisty"/>
    <w:rsid w:val="00E77705"/>
    <w:pPr>
      <w:numPr>
        <w:numId w:val="3"/>
      </w:numPr>
    </w:pPr>
  </w:style>
  <w:style w:type="numbering" w:customStyle="1" w:styleId="WW8Num4">
    <w:name w:val="WW8Num4"/>
    <w:basedOn w:val="Bezlisty"/>
    <w:rsid w:val="00E77705"/>
    <w:pPr>
      <w:numPr>
        <w:numId w:val="4"/>
      </w:numPr>
    </w:pPr>
  </w:style>
  <w:style w:type="numbering" w:customStyle="1" w:styleId="WW8Num5">
    <w:name w:val="WW8Num5"/>
    <w:basedOn w:val="Bezlisty"/>
    <w:rsid w:val="00E77705"/>
    <w:pPr>
      <w:numPr>
        <w:numId w:val="5"/>
      </w:numPr>
    </w:pPr>
  </w:style>
  <w:style w:type="table" w:styleId="Tabela-Siatka">
    <w:name w:val="Table Grid"/>
    <w:basedOn w:val="Standardowy"/>
    <w:uiPriority w:val="59"/>
    <w:rsid w:val="008B4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7058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7058F"/>
    <w:rPr>
      <w:rFonts w:eastAsia="Andale Sans UI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37058F"/>
    <w:pPr>
      <w:suppressAutoHyphens w:val="0"/>
      <w:autoSpaceDE w:val="0"/>
      <w:autoSpaceDN w:val="0"/>
      <w:adjustRightInd w:val="0"/>
      <w:spacing w:line="320" w:lineRule="auto"/>
    </w:pPr>
    <w:rPr>
      <w:rFonts w:ascii="Arial" w:eastAsia="Times New Roman" w:hAnsi="Arial" w:cs="Arial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semiHidden/>
    <w:rsid w:val="0037058F"/>
    <w:rPr>
      <w:rFonts w:ascii="Arial" w:eastAsia="Times New Roman" w:hAnsi="Arial" w:cs="Arial"/>
      <w:lang w:eastAsia="en-US"/>
    </w:rPr>
  </w:style>
  <w:style w:type="character" w:customStyle="1" w:styleId="Nagwek4Znak">
    <w:name w:val="Nagłówek 4 Znak"/>
    <w:link w:val="Nagwek4"/>
    <w:rsid w:val="00995E8B"/>
    <w:rPr>
      <w:rFonts w:ascii="Arial" w:eastAsia="Times New Roman" w:hAnsi="Arial" w:cs="Arial"/>
      <w:b/>
      <w:bCs/>
      <w:szCs w:val="28"/>
    </w:rPr>
  </w:style>
  <w:style w:type="character" w:customStyle="1" w:styleId="Nagwek6Znak">
    <w:name w:val="Nagłówek 6 Znak"/>
    <w:link w:val="Nagwek6"/>
    <w:rsid w:val="00995E8B"/>
    <w:rPr>
      <w:rFonts w:ascii="Arial" w:eastAsia="Times New Roman" w:hAnsi="Arial" w:cs="Arial"/>
      <w:b/>
      <w:bCs/>
      <w:sz w:val="16"/>
      <w:szCs w:val="28"/>
    </w:rPr>
  </w:style>
  <w:style w:type="paragraph" w:customStyle="1" w:styleId="Tekstpodstawowy31">
    <w:name w:val="Tekst podstawowy 31"/>
    <w:basedOn w:val="Normalny"/>
    <w:rsid w:val="008301F4"/>
    <w:pPr>
      <w:widowControl/>
      <w:jc w:val="both"/>
    </w:pPr>
    <w:rPr>
      <w:rFonts w:eastAsia="Times New Roman"/>
      <w:kern w:val="0"/>
      <w:szCs w:val="20"/>
      <w:lang w:eastAsia="ar-SA"/>
    </w:rPr>
  </w:style>
  <w:style w:type="character" w:styleId="Pogrubienie">
    <w:name w:val="Strong"/>
    <w:uiPriority w:val="22"/>
    <w:qFormat/>
    <w:rsid w:val="008301F4"/>
    <w:rPr>
      <w:b/>
      <w:bCs/>
    </w:rPr>
  </w:style>
  <w:style w:type="paragraph" w:customStyle="1" w:styleId="WW-Tekstpodstawowy3">
    <w:name w:val="WW-Tekst podstawowy 3"/>
    <w:basedOn w:val="Normalny"/>
    <w:rsid w:val="008301F4"/>
    <w:pPr>
      <w:widowControl/>
    </w:pPr>
    <w:rPr>
      <w:rFonts w:ascii="SwitzerlandNarrow" w:eastAsia="Times New Roman" w:hAnsi="SwitzerlandNarrow"/>
      <w:b/>
      <w:kern w:val="0"/>
      <w:sz w:val="28"/>
      <w:szCs w:val="20"/>
    </w:rPr>
  </w:style>
  <w:style w:type="paragraph" w:customStyle="1" w:styleId="Noparagraphstyle">
    <w:name w:val="[No paragraph style]"/>
    <w:rsid w:val="00242A8B"/>
    <w:pPr>
      <w:suppressAutoHyphens/>
      <w:autoSpaceDE w:val="0"/>
      <w:spacing w:line="288" w:lineRule="auto"/>
      <w:textAlignment w:val="center"/>
    </w:pPr>
    <w:rPr>
      <w:rFonts w:eastAsia="Arial"/>
      <w:color w:val="000000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822CCF"/>
    <w:rPr>
      <w:rFonts w:eastAsia="Andale Sans UI"/>
      <w:kern w:val="1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23F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30E1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5A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5A18"/>
    <w:rPr>
      <w:rFonts w:eastAsia="Andale Sans UI"/>
      <w:kern w:val="1"/>
      <w:sz w:val="24"/>
      <w:szCs w:val="24"/>
    </w:rPr>
  </w:style>
  <w:style w:type="numbering" w:customStyle="1" w:styleId="WW8Num41">
    <w:name w:val="WW8Num41"/>
    <w:rsid w:val="00462537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EBC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30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995E8B"/>
    <w:pPr>
      <w:keepNext/>
      <w:widowControl/>
      <w:suppressAutoHyphens w:val="0"/>
      <w:outlineLvl w:val="3"/>
    </w:pPr>
    <w:rPr>
      <w:rFonts w:ascii="Arial" w:eastAsia="Times New Roman" w:hAnsi="Arial" w:cs="Arial"/>
      <w:b/>
      <w:bCs/>
      <w:kern w:val="0"/>
      <w:sz w:val="20"/>
      <w:szCs w:val="28"/>
    </w:rPr>
  </w:style>
  <w:style w:type="paragraph" w:styleId="Nagwek6">
    <w:name w:val="heading 6"/>
    <w:basedOn w:val="Normalny"/>
    <w:next w:val="Normalny"/>
    <w:link w:val="Nagwek6Znak"/>
    <w:qFormat/>
    <w:rsid w:val="00995E8B"/>
    <w:pPr>
      <w:keepNext/>
      <w:widowControl/>
      <w:suppressAutoHyphens w:val="0"/>
      <w:outlineLvl w:val="5"/>
    </w:pPr>
    <w:rPr>
      <w:rFonts w:ascii="Arial" w:eastAsia="Times New Roman" w:hAnsi="Arial" w:cs="Arial"/>
      <w:b/>
      <w:bCs/>
      <w:kern w:val="0"/>
      <w:sz w:val="16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D1F35"/>
    <w:rPr>
      <w:rFonts w:ascii="Symbol" w:hAnsi="Symbol" w:cs="OpenSymbol"/>
    </w:rPr>
  </w:style>
  <w:style w:type="character" w:customStyle="1" w:styleId="WW8Num1z1">
    <w:name w:val="WW8Num1z1"/>
    <w:rsid w:val="002D1F35"/>
    <w:rPr>
      <w:rFonts w:ascii="OpenSymbol" w:hAnsi="OpenSymbol" w:cs="OpenSymbol"/>
    </w:rPr>
  </w:style>
  <w:style w:type="character" w:customStyle="1" w:styleId="Absatz-Standardschriftart">
    <w:name w:val="Absatz-Standardschriftart"/>
    <w:rsid w:val="002D1F35"/>
  </w:style>
  <w:style w:type="character" w:customStyle="1" w:styleId="WW-Absatz-Standardschriftart">
    <w:name w:val="WW-Absatz-Standardschriftart"/>
    <w:rsid w:val="002D1F35"/>
  </w:style>
  <w:style w:type="character" w:customStyle="1" w:styleId="WW-Absatz-Standardschriftart1">
    <w:name w:val="WW-Absatz-Standardschriftart1"/>
    <w:rsid w:val="002D1F35"/>
  </w:style>
  <w:style w:type="character" w:customStyle="1" w:styleId="WW-Absatz-Standardschriftart11">
    <w:name w:val="WW-Absatz-Standardschriftart11"/>
    <w:rsid w:val="002D1F35"/>
  </w:style>
  <w:style w:type="character" w:customStyle="1" w:styleId="WW-Absatz-Standardschriftart111">
    <w:name w:val="WW-Absatz-Standardschriftart111"/>
    <w:rsid w:val="002D1F35"/>
  </w:style>
  <w:style w:type="character" w:customStyle="1" w:styleId="WW8Num3z0">
    <w:name w:val="WW8Num3z0"/>
    <w:rsid w:val="002D1F35"/>
    <w:rPr>
      <w:rFonts w:ascii="Symbol" w:hAnsi="Symbol" w:cs="OpenSymbol"/>
    </w:rPr>
  </w:style>
  <w:style w:type="character" w:customStyle="1" w:styleId="WW8Num26z0">
    <w:name w:val="WW8Num26z0"/>
    <w:rsid w:val="002D1F35"/>
    <w:rPr>
      <w:rFonts w:ascii="Symbol" w:hAnsi="Symbol" w:cs="OpenSymbol"/>
    </w:rPr>
  </w:style>
  <w:style w:type="character" w:customStyle="1" w:styleId="WW8Num26z1">
    <w:name w:val="WW8Num26z1"/>
    <w:rsid w:val="002D1F35"/>
    <w:rPr>
      <w:rFonts w:ascii="OpenSymbol" w:hAnsi="OpenSymbol" w:cs="OpenSymbol"/>
    </w:rPr>
  </w:style>
  <w:style w:type="character" w:customStyle="1" w:styleId="WW-Absatz-Standardschriftart1111">
    <w:name w:val="WW-Absatz-Standardschriftart1111"/>
    <w:rsid w:val="002D1F35"/>
  </w:style>
  <w:style w:type="character" w:customStyle="1" w:styleId="Znakinumeracji">
    <w:name w:val="Znaki numeracji"/>
    <w:rsid w:val="002D1F35"/>
  </w:style>
  <w:style w:type="character" w:styleId="Hipercze">
    <w:name w:val="Hyperlink"/>
    <w:rsid w:val="002D1F35"/>
    <w:rPr>
      <w:color w:val="000080"/>
      <w:u w:val="single"/>
    </w:rPr>
  </w:style>
  <w:style w:type="character" w:customStyle="1" w:styleId="Symbolewypunktowania">
    <w:name w:val="Symbole wypunktowania"/>
    <w:rsid w:val="002D1F35"/>
    <w:rPr>
      <w:rFonts w:ascii="OpenSymbol" w:eastAsia="OpenSymbol" w:hAnsi="OpenSymbol" w:cs="OpenSymbol"/>
    </w:rPr>
  </w:style>
  <w:style w:type="character" w:styleId="Numerwiersza">
    <w:name w:val="line number"/>
    <w:rsid w:val="002D1F35"/>
  </w:style>
  <w:style w:type="character" w:styleId="Uwydatnienie">
    <w:name w:val="Emphasis"/>
    <w:qFormat/>
    <w:rsid w:val="002D1F35"/>
    <w:rPr>
      <w:i/>
      <w:iCs/>
    </w:rPr>
  </w:style>
  <w:style w:type="paragraph" w:customStyle="1" w:styleId="Nagwek1">
    <w:name w:val="Nagłówek1"/>
    <w:basedOn w:val="Normalny"/>
    <w:next w:val="Tekstpodstawowy"/>
    <w:rsid w:val="002D1F3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2D1F35"/>
    <w:pPr>
      <w:spacing w:after="120"/>
    </w:pPr>
  </w:style>
  <w:style w:type="paragraph" w:styleId="Lista">
    <w:name w:val="List"/>
    <w:basedOn w:val="Tekstpodstawowy"/>
    <w:rsid w:val="002D1F35"/>
    <w:rPr>
      <w:rFonts w:cs="Tahoma"/>
    </w:rPr>
  </w:style>
  <w:style w:type="paragraph" w:customStyle="1" w:styleId="Podpis1">
    <w:name w:val="Podpis1"/>
    <w:basedOn w:val="Normalny"/>
    <w:rsid w:val="002D1F3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D1F35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uiPriority w:val="99"/>
    <w:rsid w:val="002D1F3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ramki">
    <w:name w:val="Zawartość ramki"/>
    <w:basedOn w:val="Tekstpodstawowy"/>
    <w:rsid w:val="002D1F35"/>
  </w:style>
  <w:style w:type="paragraph" w:customStyle="1" w:styleId="Zawartotabeli">
    <w:name w:val="Zawartość tabeli"/>
    <w:basedOn w:val="Normalny"/>
    <w:rsid w:val="002D1F35"/>
    <w:pPr>
      <w:suppressLineNumbers/>
    </w:pPr>
  </w:style>
  <w:style w:type="paragraph" w:customStyle="1" w:styleId="Nagwektabeli">
    <w:name w:val="Nagłówek tabeli"/>
    <w:basedOn w:val="Zawartotabeli"/>
    <w:rsid w:val="002D1F35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2D1F35"/>
    <w:pPr>
      <w:suppressLineNumbers/>
      <w:tabs>
        <w:tab w:val="center" w:pos="4818"/>
        <w:tab w:val="right" w:pos="9637"/>
      </w:tabs>
    </w:pPr>
  </w:style>
  <w:style w:type="paragraph" w:styleId="Akapitzlist">
    <w:name w:val="List Paragraph"/>
    <w:basedOn w:val="Normalny"/>
    <w:link w:val="AkapitzlistZnak"/>
    <w:uiPriority w:val="34"/>
    <w:qFormat/>
    <w:rsid w:val="008F6C68"/>
    <w:pPr>
      <w:ind w:left="708"/>
    </w:pPr>
  </w:style>
  <w:style w:type="paragraph" w:customStyle="1" w:styleId="Default">
    <w:name w:val="Default"/>
    <w:rsid w:val="00FF7E2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DA46F5"/>
    <w:rPr>
      <w:rFonts w:eastAsia="Andale Sans UI"/>
      <w:kern w:val="1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83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2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832FA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2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832FA"/>
    <w:rPr>
      <w:rFonts w:eastAsia="Andale Sans UI"/>
      <w:b/>
      <w:bCs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2F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832FA"/>
    <w:rPr>
      <w:rFonts w:ascii="Tahoma" w:eastAsia="Andale Sans UI" w:hAnsi="Tahoma" w:cs="Tahoma"/>
      <w:kern w:val="1"/>
      <w:sz w:val="16"/>
      <w:szCs w:val="16"/>
    </w:rPr>
  </w:style>
  <w:style w:type="paragraph" w:styleId="Bezodstpw">
    <w:name w:val="No Spacing"/>
    <w:uiPriority w:val="1"/>
    <w:qFormat/>
    <w:rsid w:val="007C5723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F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448F1"/>
    <w:rPr>
      <w:rFonts w:eastAsia="Andale Sans UI"/>
      <w:kern w:val="1"/>
    </w:rPr>
  </w:style>
  <w:style w:type="character" w:styleId="Odwoanieprzypisudolnego">
    <w:name w:val="footnote reference"/>
    <w:uiPriority w:val="99"/>
    <w:semiHidden/>
    <w:unhideWhenUsed/>
    <w:rsid w:val="008448F1"/>
    <w:rPr>
      <w:vertAlign w:val="superscript"/>
    </w:rPr>
  </w:style>
  <w:style w:type="paragraph" w:customStyle="1" w:styleId="Standard">
    <w:name w:val="Standard"/>
    <w:rsid w:val="00E7770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77705"/>
    <w:pPr>
      <w:suppressLineNumbers/>
    </w:pPr>
  </w:style>
  <w:style w:type="numbering" w:customStyle="1" w:styleId="WW8Num11">
    <w:name w:val="WW8Num11"/>
    <w:basedOn w:val="Bezlisty"/>
    <w:rsid w:val="00E77705"/>
    <w:pPr>
      <w:numPr>
        <w:numId w:val="1"/>
      </w:numPr>
    </w:pPr>
  </w:style>
  <w:style w:type="numbering" w:customStyle="1" w:styleId="WW8Num3">
    <w:name w:val="WW8Num3"/>
    <w:basedOn w:val="Bezlisty"/>
    <w:rsid w:val="00E77705"/>
    <w:pPr>
      <w:numPr>
        <w:numId w:val="2"/>
      </w:numPr>
    </w:pPr>
  </w:style>
  <w:style w:type="numbering" w:customStyle="1" w:styleId="WW8Num2">
    <w:name w:val="WW8Num2"/>
    <w:basedOn w:val="Bezlisty"/>
    <w:rsid w:val="00E77705"/>
    <w:pPr>
      <w:numPr>
        <w:numId w:val="3"/>
      </w:numPr>
    </w:pPr>
  </w:style>
  <w:style w:type="numbering" w:customStyle="1" w:styleId="WW8Num4">
    <w:name w:val="WW8Num4"/>
    <w:basedOn w:val="Bezlisty"/>
    <w:rsid w:val="00E77705"/>
    <w:pPr>
      <w:numPr>
        <w:numId w:val="4"/>
      </w:numPr>
    </w:pPr>
  </w:style>
  <w:style w:type="numbering" w:customStyle="1" w:styleId="WW8Num5">
    <w:name w:val="WW8Num5"/>
    <w:basedOn w:val="Bezlisty"/>
    <w:rsid w:val="00E77705"/>
    <w:pPr>
      <w:numPr>
        <w:numId w:val="5"/>
      </w:numPr>
    </w:pPr>
  </w:style>
  <w:style w:type="table" w:styleId="Tabela-Siatka">
    <w:name w:val="Table Grid"/>
    <w:basedOn w:val="Standardowy"/>
    <w:uiPriority w:val="59"/>
    <w:rsid w:val="008B4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7058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7058F"/>
    <w:rPr>
      <w:rFonts w:eastAsia="Andale Sans UI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37058F"/>
    <w:pPr>
      <w:suppressAutoHyphens w:val="0"/>
      <w:autoSpaceDE w:val="0"/>
      <w:autoSpaceDN w:val="0"/>
      <w:adjustRightInd w:val="0"/>
      <w:spacing w:line="320" w:lineRule="auto"/>
    </w:pPr>
    <w:rPr>
      <w:rFonts w:ascii="Arial" w:eastAsia="Times New Roman" w:hAnsi="Arial" w:cs="Arial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semiHidden/>
    <w:rsid w:val="0037058F"/>
    <w:rPr>
      <w:rFonts w:ascii="Arial" w:eastAsia="Times New Roman" w:hAnsi="Arial" w:cs="Arial"/>
      <w:lang w:eastAsia="en-US"/>
    </w:rPr>
  </w:style>
  <w:style w:type="character" w:customStyle="1" w:styleId="Nagwek4Znak">
    <w:name w:val="Nagłówek 4 Znak"/>
    <w:link w:val="Nagwek4"/>
    <w:rsid w:val="00995E8B"/>
    <w:rPr>
      <w:rFonts w:ascii="Arial" w:eastAsia="Times New Roman" w:hAnsi="Arial" w:cs="Arial"/>
      <w:b/>
      <w:bCs/>
      <w:szCs w:val="28"/>
    </w:rPr>
  </w:style>
  <w:style w:type="character" w:customStyle="1" w:styleId="Nagwek6Znak">
    <w:name w:val="Nagłówek 6 Znak"/>
    <w:link w:val="Nagwek6"/>
    <w:rsid w:val="00995E8B"/>
    <w:rPr>
      <w:rFonts w:ascii="Arial" w:eastAsia="Times New Roman" w:hAnsi="Arial" w:cs="Arial"/>
      <w:b/>
      <w:bCs/>
      <w:sz w:val="16"/>
      <w:szCs w:val="28"/>
    </w:rPr>
  </w:style>
  <w:style w:type="paragraph" w:customStyle="1" w:styleId="Tekstpodstawowy31">
    <w:name w:val="Tekst podstawowy 31"/>
    <w:basedOn w:val="Normalny"/>
    <w:rsid w:val="008301F4"/>
    <w:pPr>
      <w:widowControl/>
      <w:jc w:val="both"/>
    </w:pPr>
    <w:rPr>
      <w:rFonts w:eastAsia="Times New Roman"/>
      <w:kern w:val="0"/>
      <w:szCs w:val="20"/>
      <w:lang w:eastAsia="ar-SA"/>
    </w:rPr>
  </w:style>
  <w:style w:type="character" w:styleId="Pogrubienie">
    <w:name w:val="Strong"/>
    <w:uiPriority w:val="22"/>
    <w:qFormat/>
    <w:rsid w:val="008301F4"/>
    <w:rPr>
      <w:b/>
      <w:bCs/>
    </w:rPr>
  </w:style>
  <w:style w:type="paragraph" w:customStyle="1" w:styleId="WW-Tekstpodstawowy3">
    <w:name w:val="WW-Tekst podstawowy 3"/>
    <w:basedOn w:val="Normalny"/>
    <w:rsid w:val="008301F4"/>
    <w:pPr>
      <w:widowControl/>
    </w:pPr>
    <w:rPr>
      <w:rFonts w:ascii="SwitzerlandNarrow" w:eastAsia="Times New Roman" w:hAnsi="SwitzerlandNarrow"/>
      <w:b/>
      <w:kern w:val="0"/>
      <w:sz w:val="28"/>
      <w:szCs w:val="20"/>
    </w:rPr>
  </w:style>
  <w:style w:type="paragraph" w:customStyle="1" w:styleId="Noparagraphstyle">
    <w:name w:val="[No paragraph style]"/>
    <w:rsid w:val="00242A8B"/>
    <w:pPr>
      <w:suppressAutoHyphens/>
      <w:autoSpaceDE w:val="0"/>
      <w:spacing w:line="288" w:lineRule="auto"/>
      <w:textAlignment w:val="center"/>
    </w:pPr>
    <w:rPr>
      <w:rFonts w:eastAsia="Arial"/>
      <w:color w:val="000000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822CCF"/>
    <w:rPr>
      <w:rFonts w:eastAsia="Andale Sans UI"/>
      <w:kern w:val="1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23F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30E1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5A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5A18"/>
    <w:rPr>
      <w:rFonts w:eastAsia="Andale Sans UI"/>
      <w:kern w:val="1"/>
      <w:sz w:val="24"/>
      <w:szCs w:val="24"/>
    </w:rPr>
  </w:style>
  <w:style w:type="numbering" w:customStyle="1" w:styleId="WW8Num41">
    <w:name w:val="WW8Num41"/>
    <w:rsid w:val="00462537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4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AB6E1-8722-4014-B8E5-9DF8A0ECE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7</Pages>
  <Words>2866</Words>
  <Characters>17202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UG</cp:lastModifiedBy>
  <cp:revision>57</cp:revision>
  <cp:lastPrinted>2025-01-07T07:34:00Z</cp:lastPrinted>
  <dcterms:created xsi:type="dcterms:W3CDTF">2024-09-19T12:09:00Z</dcterms:created>
  <dcterms:modified xsi:type="dcterms:W3CDTF">2025-12-15T10:07:00Z</dcterms:modified>
</cp:coreProperties>
</file>